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AEB8FC" w14:textId="26FB3A87" w:rsidR="00E35F8F" w:rsidRDefault="00362735" w:rsidP="00C07E74">
      <w:pPr>
        <w:jc w:val="right"/>
        <w:rPr>
          <w:bCs/>
        </w:rPr>
      </w:pPr>
      <w:r w:rsidRPr="00C07E74">
        <w:rPr>
          <w:bCs/>
        </w:rPr>
        <w:t>Z</w:t>
      </w:r>
      <w:r w:rsidR="00377324" w:rsidRPr="00C07E74">
        <w:rPr>
          <w:bCs/>
        </w:rPr>
        <w:t xml:space="preserve">ałącznik nr 1 do </w:t>
      </w:r>
      <w:r w:rsidR="00965FC2">
        <w:rPr>
          <w:bCs/>
        </w:rPr>
        <w:t>Z</w:t>
      </w:r>
      <w:r w:rsidR="00C07E74" w:rsidRPr="00C07E74">
        <w:rPr>
          <w:bCs/>
        </w:rPr>
        <w:t xml:space="preserve">apytania </w:t>
      </w:r>
      <w:r w:rsidR="00965FC2">
        <w:rPr>
          <w:bCs/>
        </w:rPr>
        <w:t>O</w:t>
      </w:r>
      <w:r w:rsidR="00C07E74" w:rsidRPr="00C07E74">
        <w:rPr>
          <w:bCs/>
        </w:rPr>
        <w:t>fertowego</w:t>
      </w:r>
    </w:p>
    <w:p w14:paraId="68BFFF6F" w14:textId="712E6C7E" w:rsidR="008528F2" w:rsidRPr="004945EC" w:rsidRDefault="00BD0E54" w:rsidP="004945EC">
      <w:pPr>
        <w:jc w:val="center"/>
        <w:rPr>
          <w:b/>
        </w:rPr>
      </w:pPr>
      <w:r w:rsidRPr="00BD0E54">
        <w:rPr>
          <w:b/>
        </w:rPr>
        <w:t>OFERTA WYKONAWCY</w:t>
      </w:r>
    </w:p>
    <w:p w14:paraId="6195B8A5" w14:textId="27BB3148" w:rsidR="00C07E74" w:rsidRPr="00BD0E54" w:rsidRDefault="00C07E74" w:rsidP="00C07E74">
      <w:pPr>
        <w:pStyle w:val="Akapitzlist"/>
        <w:numPr>
          <w:ilvl w:val="0"/>
          <w:numId w:val="72"/>
        </w:numPr>
        <w:spacing w:after="0"/>
        <w:ind w:left="284" w:hanging="284"/>
        <w:rPr>
          <w:bCs/>
        </w:rPr>
      </w:pPr>
      <w:r w:rsidRPr="00BD0E54">
        <w:rPr>
          <w:bCs/>
        </w:rPr>
        <w:t>Treść Oferty:</w:t>
      </w:r>
    </w:p>
    <w:p w14:paraId="52FDAD94" w14:textId="68BC0414" w:rsidR="005B268A" w:rsidRPr="00C07E74" w:rsidRDefault="00C07E74" w:rsidP="00C07E74">
      <w:pPr>
        <w:pStyle w:val="Akapitzlist"/>
        <w:spacing w:after="0"/>
        <w:ind w:left="284"/>
        <w:rPr>
          <w:b/>
        </w:rPr>
      </w:pPr>
      <w:r w:rsidRPr="00C07E74">
        <w:rPr>
          <w:b/>
        </w:rPr>
        <w:t xml:space="preserve">Dane dotyczące </w:t>
      </w:r>
      <w:r w:rsidR="000576F2" w:rsidRPr="00C07E74">
        <w:rPr>
          <w:b/>
        </w:rPr>
        <w:t>Wykonawc</w:t>
      </w:r>
      <w:r w:rsidRPr="00C07E74">
        <w:rPr>
          <w:b/>
        </w:rPr>
        <w:t>y</w:t>
      </w:r>
      <w:r w:rsidR="00CF2678" w:rsidRPr="00C07E74">
        <w:rPr>
          <w:b/>
        </w:rPr>
        <w:t>:</w:t>
      </w:r>
    </w:p>
    <w:p w14:paraId="0AAF38C2" w14:textId="1D8F9791" w:rsidR="009574F3" w:rsidRDefault="009574F3" w:rsidP="00A72EAF">
      <w:pPr>
        <w:suppressAutoHyphens/>
        <w:autoSpaceDN w:val="0"/>
        <w:spacing w:before="120" w:after="120" w:line="240" w:lineRule="auto"/>
        <w:textAlignment w:val="baseline"/>
        <w:rPr>
          <w:rFonts w:ascii="Calibri" w:eastAsia="Times New Roman" w:hAnsi="Calibri" w:cs="Calibri"/>
          <w:kern w:val="3"/>
          <w:szCs w:val="24"/>
          <w:lang w:eastAsia="pl-PL" w:bidi="hi-IN"/>
        </w:rPr>
      </w:pPr>
      <w:r>
        <w:rPr>
          <w:rFonts w:ascii="Calibri" w:eastAsia="Times New Roman" w:hAnsi="Calibri" w:cs="Calibri"/>
          <w:kern w:val="3"/>
          <w:szCs w:val="24"/>
          <w:lang w:eastAsia="pl-PL" w:bidi="hi-IN"/>
        </w:rPr>
        <w:t>________________________________________________________________________________________</w:t>
      </w:r>
    </w:p>
    <w:p w14:paraId="25DC2BDD" w14:textId="77777777" w:rsidR="009574F3" w:rsidRDefault="009574F3" w:rsidP="00A72EAF">
      <w:pPr>
        <w:suppressAutoHyphens/>
        <w:autoSpaceDN w:val="0"/>
        <w:spacing w:before="120" w:after="120" w:line="240" w:lineRule="auto"/>
        <w:textAlignment w:val="baseline"/>
        <w:rPr>
          <w:rFonts w:ascii="Calibri" w:eastAsia="Times New Roman" w:hAnsi="Calibri" w:cs="Calibri"/>
          <w:kern w:val="3"/>
          <w:szCs w:val="24"/>
          <w:lang w:eastAsia="pl-PL" w:bidi="hi-IN"/>
        </w:rPr>
      </w:pPr>
      <w:r>
        <w:rPr>
          <w:rFonts w:ascii="Calibri" w:eastAsia="Times New Roman" w:hAnsi="Calibri" w:cs="Calibri"/>
          <w:kern w:val="3"/>
          <w:szCs w:val="24"/>
          <w:lang w:eastAsia="pl-PL" w:bidi="hi-IN"/>
        </w:rPr>
        <w:t>________________________________________________________________________________________</w:t>
      </w:r>
    </w:p>
    <w:p w14:paraId="2B4ECE94" w14:textId="70F7EED1" w:rsidR="00CF2678" w:rsidRPr="00B921E5" w:rsidRDefault="00CF2678" w:rsidP="00B921E5">
      <w:pPr>
        <w:suppressAutoHyphens/>
        <w:autoSpaceDN w:val="0"/>
        <w:spacing w:before="120" w:after="120" w:line="240" w:lineRule="auto"/>
        <w:textAlignment w:val="baseline"/>
        <w:rPr>
          <w:rFonts w:ascii="Times New Roman" w:eastAsia="SimSun" w:hAnsi="Times New Roman" w:cs="Mangal"/>
          <w:color w:val="00000A"/>
          <w:kern w:val="3"/>
          <w:szCs w:val="24"/>
          <w:lang w:eastAsia="zh-CN" w:bidi="hi-IN"/>
        </w:rPr>
      </w:pPr>
      <w:r w:rsidRPr="00CF2678">
        <w:rPr>
          <w:rFonts w:ascii="Calibri" w:eastAsia="Times New Roman" w:hAnsi="Calibri" w:cs="Calibri"/>
          <w:kern w:val="3"/>
          <w:sz w:val="16"/>
          <w:szCs w:val="16"/>
          <w:lang w:eastAsia="pl-PL" w:bidi="hi-IN"/>
        </w:rPr>
        <w:t>(pełna nazwa</w:t>
      </w:r>
      <w:r w:rsidR="00BD0E54">
        <w:rPr>
          <w:rFonts w:ascii="Calibri" w:eastAsia="Times New Roman" w:hAnsi="Calibri" w:cs="Calibri"/>
          <w:kern w:val="3"/>
          <w:sz w:val="16"/>
          <w:szCs w:val="16"/>
          <w:lang w:eastAsia="pl-PL" w:bidi="hi-IN"/>
        </w:rPr>
        <w:t xml:space="preserve">, </w:t>
      </w:r>
      <w:r w:rsidRPr="00CF2678">
        <w:rPr>
          <w:rFonts w:ascii="Calibri" w:eastAsia="Times New Roman" w:hAnsi="Calibri" w:cs="Calibri"/>
          <w:kern w:val="3"/>
          <w:sz w:val="16"/>
          <w:szCs w:val="16"/>
          <w:lang w:eastAsia="pl-PL" w:bidi="hi-IN"/>
        </w:rPr>
        <w:t>adres siedziby</w:t>
      </w:r>
      <w:r w:rsidR="00C07E74">
        <w:rPr>
          <w:rFonts w:ascii="Calibri" w:eastAsia="Times New Roman" w:hAnsi="Calibri" w:cs="Calibri"/>
          <w:kern w:val="3"/>
          <w:sz w:val="16"/>
          <w:szCs w:val="16"/>
          <w:lang w:eastAsia="pl-PL" w:bidi="hi-IN"/>
        </w:rPr>
        <w:t xml:space="preserve"> firmy</w:t>
      </w:r>
      <w:r w:rsidRPr="00CF2678">
        <w:rPr>
          <w:rFonts w:ascii="Calibri" w:eastAsia="Times New Roman" w:hAnsi="Calibri" w:cs="Calibri"/>
          <w:kern w:val="3"/>
          <w:sz w:val="16"/>
          <w:szCs w:val="16"/>
          <w:lang w:eastAsia="pl-PL" w:bidi="hi-IN"/>
        </w:rPr>
        <w:t>)</w:t>
      </w:r>
    </w:p>
    <w:p w14:paraId="7310E0A7" w14:textId="31BD91B4" w:rsidR="007F34B3" w:rsidRPr="00CF2678" w:rsidRDefault="007F34B3" w:rsidP="00A72EAF">
      <w:pPr>
        <w:suppressAutoHyphens/>
        <w:autoSpaceDN w:val="0"/>
        <w:spacing w:after="0" w:line="240" w:lineRule="auto"/>
        <w:textAlignment w:val="baseline"/>
        <w:rPr>
          <w:rFonts w:ascii="Calibri" w:eastAsia="Times New Roman" w:hAnsi="Calibri" w:cs="Calibri"/>
          <w:kern w:val="3"/>
          <w:sz w:val="16"/>
          <w:szCs w:val="16"/>
          <w:lang w:eastAsia="pl-PL" w:bidi="hi-IN"/>
        </w:rPr>
      </w:pPr>
      <w:r w:rsidRPr="007F34B3">
        <w:rPr>
          <w:rFonts w:ascii="Calibri" w:eastAsia="Times New Roman" w:hAnsi="Calibri" w:cs="Calibri"/>
          <w:kern w:val="3"/>
          <w:lang w:eastAsia="pl-PL" w:bidi="hi-IN"/>
        </w:rPr>
        <w:t>NIP</w:t>
      </w:r>
      <w:r>
        <w:rPr>
          <w:rFonts w:ascii="Calibri" w:eastAsia="Times New Roman" w:hAnsi="Calibri" w:cs="Calibri"/>
          <w:kern w:val="3"/>
          <w:lang w:eastAsia="pl-PL" w:bidi="hi-IN"/>
        </w:rPr>
        <w:t>___________________________________</w:t>
      </w:r>
      <w:r>
        <w:rPr>
          <w:rFonts w:ascii="Calibri" w:eastAsia="Times New Roman" w:hAnsi="Calibri" w:cs="Calibri"/>
          <w:kern w:val="3"/>
          <w:lang w:eastAsia="pl-PL" w:bidi="hi-IN"/>
        </w:rPr>
        <w:tab/>
        <w:t xml:space="preserve">     </w:t>
      </w:r>
      <w:r w:rsidRPr="007F34B3">
        <w:rPr>
          <w:rFonts w:ascii="Calibri" w:eastAsia="Times New Roman" w:hAnsi="Calibri" w:cs="Calibri"/>
          <w:kern w:val="3"/>
          <w:lang w:eastAsia="pl-PL" w:bidi="hi-IN"/>
        </w:rPr>
        <w:t xml:space="preserve">REGON </w:t>
      </w:r>
      <w:r>
        <w:rPr>
          <w:rFonts w:ascii="Calibri" w:eastAsia="Times New Roman" w:hAnsi="Calibri" w:cs="Calibri"/>
          <w:kern w:val="3"/>
          <w:lang w:eastAsia="pl-PL" w:bidi="hi-IN"/>
        </w:rPr>
        <w:t>_________________________________________</w:t>
      </w:r>
    </w:p>
    <w:p w14:paraId="66B151DF" w14:textId="18FF4867" w:rsidR="00C07E74" w:rsidRDefault="00C07E74" w:rsidP="00A72EAF">
      <w:pPr>
        <w:suppressAutoHyphens/>
        <w:autoSpaceDN w:val="0"/>
        <w:spacing w:before="80" w:after="80" w:line="240" w:lineRule="auto"/>
        <w:textAlignment w:val="baseline"/>
        <w:rPr>
          <w:rFonts w:ascii="Calibri" w:eastAsia="Times New Roman" w:hAnsi="Calibri" w:cs="Calibri"/>
          <w:kern w:val="3"/>
          <w:szCs w:val="24"/>
          <w:lang w:eastAsia="pl-PL" w:bidi="hi-IN"/>
        </w:rPr>
      </w:pPr>
      <w:r>
        <w:rPr>
          <w:rFonts w:ascii="Calibri" w:eastAsia="Times New Roman" w:hAnsi="Calibri" w:cs="Calibri"/>
          <w:kern w:val="3"/>
          <w:szCs w:val="24"/>
          <w:lang w:eastAsia="pl-PL" w:bidi="hi-IN"/>
        </w:rPr>
        <w:t>Nr KRS___________________________________</w:t>
      </w:r>
    </w:p>
    <w:p w14:paraId="10F5982E" w14:textId="18334B97" w:rsidR="00C07E74" w:rsidRDefault="007F34B3" w:rsidP="00A72EAF">
      <w:pPr>
        <w:suppressAutoHyphens/>
        <w:autoSpaceDN w:val="0"/>
        <w:spacing w:before="80" w:after="80" w:line="240" w:lineRule="auto"/>
        <w:textAlignment w:val="baseline"/>
        <w:rPr>
          <w:rFonts w:ascii="Calibri" w:eastAsia="Times New Roman" w:hAnsi="Calibri" w:cs="Calibri"/>
          <w:kern w:val="3"/>
          <w:szCs w:val="24"/>
          <w:lang w:eastAsia="pl-PL" w:bidi="hi-IN"/>
        </w:rPr>
      </w:pPr>
      <w:r w:rsidRPr="007F34B3">
        <w:rPr>
          <w:rFonts w:ascii="Calibri" w:eastAsia="Times New Roman" w:hAnsi="Calibri" w:cs="Calibri"/>
          <w:kern w:val="3"/>
          <w:szCs w:val="24"/>
          <w:lang w:eastAsia="pl-PL" w:bidi="hi-IN"/>
        </w:rPr>
        <w:t>Nr kont</w:t>
      </w:r>
      <w:r>
        <w:rPr>
          <w:rFonts w:ascii="Calibri" w:eastAsia="Times New Roman" w:hAnsi="Calibri" w:cs="Calibri"/>
          <w:kern w:val="3"/>
          <w:szCs w:val="24"/>
          <w:lang w:eastAsia="pl-PL" w:bidi="hi-IN"/>
        </w:rPr>
        <w:t>a bankowego _______________________________________________________________________</w:t>
      </w:r>
    </w:p>
    <w:p w14:paraId="6A1A28C9" w14:textId="14431EC5" w:rsidR="00CF2678" w:rsidRPr="007F34B3" w:rsidRDefault="00CF2678" w:rsidP="00A72EAF">
      <w:pPr>
        <w:suppressAutoHyphens/>
        <w:autoSpaceDN w:val="0"/>
        <w:spacing w:before="80" w:after="80" w:line="240" w:lineRule="auto"/>
        <w:textAlignment w:val="baseline"/>
        <w:rPr>
          <w:rFonts w:ascii="Calibri" w:eastAsia="Times New Roman" w:hAnsi="Calibri" w:cs="Calibri"/>
          <w:kern w:val="3"/>
          <w:szCs w:val="24"/>
          <w:lang w:eastAsia="pl-PL" w:bidi="hi-IN"/>
        </w:rPr>
      </w:pPr>
      <w:r w:rsidRPr="007F34B3">
        <w:rPr>
          <w:rFonts w:ascii="Calibri" w:eastAsia="Times New Roman" w:hAnsi="Calibri" w:cs="Calibri"/>
          <w:kern w:val="3"/>
          <w:szCs w:val="24"/>
          <w:lang w:eastAsia="pl-PL" w:bidi="hi-IN"/>
        </w:rPr>
        <w:t xml:space="preserve">Numer telefonu: </w:t>
      </w:r>
      <w:r w:rsidR="009574F3" w:rsidRPr="007F34B3">
        <w:rPr>
          <w:rFonts w:ascii="Calibri" w:eastAsia="Times New Roman" w:hAnsi="Calibri" w:cs="Calibri"/>
          <w:kern w:val="3"/>
          <w:szCs w:val="24"/>
          <w:lang w:eastAsia="pl-PL" w:bidi="hi-IN"/>
        </w:rPr>
        <w:t>___________</w:t>
      </w:r>
      <w:r w:rsidR="00625367">
        <w:rPr>
          <w:rFonts w:ascii="Calibri" w:eastAsia="Times New Roman" w:hAnsi="Calibri" w:cs="Calibri"/>
          <w:kern w:val="3"/>
          <w:szCs w:val="24"/>
          <w:lang w:eastAsia="pl-PL" w:bidi="hi-IN"/>
        </w:rPr>
        <w:t>____</w:t>
      </w:r>
      <w:r w:rsidR="009574F3" w:rsidRPr="007F34B3">
        <w:rPr>
          <w:rFonts w:ascii="Calibri" w:eastAsia="Times New Roman" w:hAnsi="Calibri" w:cs="Calibri"/>
          <w:kern w:val="3"/>
          <w:szCs w:val="24"/>
          <w:lang w:eastAsia="pl-PL" w:bidi="hi-IN"/>
        </w:rPr>
        <w:t>_________</w:t>
      </w:r>
      <w:r w:rsidRPr="007F34B3">
        <w:rPr>
          <w:rFonts w:ascii="Calibri" w:eastAsia="Times New Roman" w:hAnsi="Calibri" w:cs="Calibri"/>
          <w:kern w:val="3"/>
          <w:szCs w:val="24"/>
          <w:lang w:eastAsia="pl-PL" w:bidi="hi-IN"/>
        </w:rPr>
        <w:t xml:space="preserve">  </w:t>
      </w:r>
      <w:r w:rsidR="00E52BE1" w:rsidRPr="007F34B3">
        <w:rPr>
          <w:rFonts w:ascii="Calibri" w:eastAsia="Times New Roman" w:hAnsi="Calibri" w:cs="Calibri"/>
          <w:kern w:val="3"/>
          <w:szCs w:val="24"/>
          <w:lang w:eastAsia="pl-PL" w:bidi="hi-IN"/>
        </w:rPr>
        <w:t xml:space="preserve">   </w:t>
      </w:r>
      <w:r w:rsidR="00625367">
        <w:rPr>
          <w:rFonts w:ascii="Calibri" w:eastAsia="Times New Roman" w:hAnsi="Calibri" w:cs="Calibri"/>
          <w:kern w:val="3"/>
          <w:szCs w:val="24"/>
          <w:lang w:eastAsia="pl-PL" w:bidi="hi-IN"/>
        </w:rPr>
        <w:t xml:space="preserve"> </w:t>
      </w:r>
      <w:r w:rsidR="00E52BE1" w:rsidRPr="007F34B3">
        <w:rPr>
          <w:rFonts w:ascii="Calibri" w:eastAsia="Times New Roman" w:hAnsi="Calibri" w:cs="Calibri"/>
          <w:kern w:val="3"/>
          <w:szCs w:val="24"/>
          <w:lang w:eastAsia="pl-PL" w:bidi="hi-IN"/>
        </w:rPr>
        <w:t xml:space="preserve"> </w:t>
      </w:r>
      <w:r w:rsidRPr="007F34B3">
        <w:rPr>
          <w:rFonts w:ascii="Calibri" w:eastAsia="Times New Roman" w:hAnsi="Calibri" w:cs="Calibri"/>
          <w:kern w:val="3"/>
          <w:szCs w:val="24"/>
          <w:lang w:eastAsia="pl-PL" w:bidi="hi-IN"/>
        </w:rPr>
        <w:t>e-mail</w:t>
      </w:r>
      <w:r w:rsidR="00E52BE1" w:rsidRPr="007F34B3">
        <w:rPr>
          <w:rFonts w:ascii="Calibri" w:eastAsia="Times New Roman" w:hAnsi="Calibri" w:cs="Calibri"/>
          <w:kern w:val="3"/>
          <w:szCs w:val="24"/>
          <w:lang w:eastAsia="pl-PL" w:bidi="hi-IN"/>
        </w:rPr>
        <w:t>:</w:t>
      </w:r>
      <w:r w:rsidRPr="007F34B3">
        <w:rPr>
          <w:rFonts w:ascii="Calibri" w:eastAsia="Times New Roman" w:hAnsi="Calibri" w:cs="Calibri"/>
          <w:kern w:val="3"/>
          <w:szCs w:val="24"/>
          <w:lang w:eastAsia="pl-PL" w:bidi="hi-IN"/>
        </w:rPr>
        <w:t xml:space="preserve"> </w:t>
      </w:r>
      <w:r w:rsidR="009574F3" w:rsidRPr="007F34B3">
        <w:rPr>
          <w:rFonts w:ascii="Calibri" w:eastAsia="Times New Roman" w:hAnsi="Calibri" w:cs="Calibri"/>
          <w:kern w:val="3"/>
          <w:szCs w:val="24"/>
          <w:lang w:eastAsia="pl-PL" w:bidi="hi-IN"/>
        </w:rPr>
        <w:t>___________</w:t>
      </w:r>
      <w:r w:rsidR="003B683F">
        <w:rPr>
          <w:rFonts w:ascii="Calibri" w:eastAsia="Times New Roman" w:hAnsi="Calibri" w:cs="Calibri"/>
          <w:kern w:val="3"/>
          <w:szCs w:val="24"/>
          <w:lang w:eastAsia="pl-PL" w:bidi="hi-IN"/>
        </w:rPr>
        <w:t>___</w:t>
      </w:r>
      <w:r w:rsidR="009574F3" w:rsidRPr="007F34B3">
        <w:rPr>
          <w:rFonts w:ascii="Calibri" w:eastAsia="Times New Roman" w:hAnsi="Calibri" w:cs="Calibri"/>
          <w:kern w:val="3"/>
          <w:szCs w:val="24"/>
          <w:lang w:eastAsia="pl-PL" w:bidi="hi-IN"/>
        </w:rPr>
        <w:t>________</w:t>
      </w:r>
    </w:p>
    <w:p w14:paraId="7F5AFE04" w14:textId="25FE4C20" w:rsidR="00C07E74" w:rsidRPr="00C07E74" w:rsidRDefault="00C07E74" w:rsidP="00C07E74">
      <w:pPr>
        <w:suppressAutoHyphens/>
        <w:autoSpaceDN w:val="0"/>
        <w:spacing w:before="80" w:after="80" w:line="240" w:lineRule="auto"/>
        <w:textAlignment w:val="baseline"/>
        <w:rPr>
          <w:rFonts w:ascii="Calibri" w:eastAsia="Times New Roman" w:hAnsi="Calibri" w:cs="Calibri"/>
          <w:b/>
          <w:kern w:val="3"/>
          <w:sz w:val="17"/>
          <w:szCs w:val="17"/>
          <w:lang w:eastAsia="pl-PL" w:bidi="hi-IN"/>
        </w:rPr>
      </w:pPr>
    </w:p>
    <w:p w14:paraId="225F527F" w14:textId="74F3383F" w:rsidR="002A7629" w:rsidRDefault="00C07E74" w:rsidP="00B921E5">
      <w:pPr>
        <w:pStyle w:val="Akapitzlist"/>
        <w:numPr>
          <w:ilvl w:val="0"/>
          <w:numId w:val="72"/>
        </w:numPr>
        <w:spacing w:after="120" w:line="240" w:lineRule="auto"/>
        <w:ind w:left="284" w:hanging="284"/>
        <w:jc w:val="both"/>
      </w:pPr>
      <w:r w:rsidRPr="00BD1421">
        <w:rPr>
          <w:rFonts w:ascii="Calibri" w:eastAsia="Times New Roman" w:hAnsi="Calibri" w:cs="Calibri"/>
          <w:kern w:val="3"/>
          <w:lang w:eastAsia="pl-PL" w:bidi="hi-IN"/>
        </w:rPr>
        <w:t xml:space="preserve">W nawiązaniu do </w:t>
      </w:r>
      <w:r w:rsidR="00965FC2">
        <w:rPr>
          <w:rFonts w:ascii="Calibri" w:eastAsia="Times New Roman" w:hAnsi="Calibri" w:cs="Calibri"/>
          <w:kern w:val="3"/>
          <w:lang w:eastAsia="pl-PL" w:bidi="hi-IN"/>
        </w:rPr>
        <w:t>Z</w:t>
      </w:r>
      <w:r w:rsidRPr="00BD1421">
        <w:rPr>
          <w:rFonts w:ascii="Calibri" w:eastAsia="Times New Roman" w:hAnsi="Calibri" w:cs="Calibri"/>
          <w:kern w:val="3"/>
          <w:lang w:eastAsia="pl-PL" w:bidi="hi-IN"/>
        </w:rPr>
        <w:t xml:space="preserve">apytania </w:t>
      </w:r>
      <w:r w:rsidR="00965FC2">
        <w:rPr>
          <w:rFonts w:ascii="Calibri" w:eastAsia="Times New Roman" w:hAnsi="Calibri" w:cs="Calibri"/>
          <w:kern w:val="3"/>
          <w:lang w:eastAsia="pl-PL" w:bidi="hi-IN"/>
        </w:rPr>
        <w:t>O</w:t>
      </w:r>
      <w:r w:rsidRPr="00BD1421">
        <w:rPr>
          <w:rFonts w:ascii="Calibri" w:eastAsia="Times New Roman" w:hAnsi="Calibri" w:cs="Calibri"/>
          <w:kern w:val="3"/>
          <w:lang w:eastAsia="pl-PL" w:bidi="hi-IN"/>
        </w:rPr>
        <w:t xml:space="preserve">fertowego </w:t>
      </w:r>
      <w:proofErr w:type="gramStart"/>
      <w:r w:rsidRPr="00BD1421">
        <w:rPr>
          <w:rFonts w:ascii="Calibri" w:eastAsia="Times New Roman" w:hAnsi="Calibri" w:cs="Calibri"/>
          <w:kern w:val="3"/>
          <w:lang w:eastAsia="pl-PL" w:bidi="hi-IN"/>
        </w:rPr>
        <w:t xml:space="preserve">dot. </w:t>
      </w:r>
      <w:r w:rsidR="00E04820">
        <w:rPr>
          <w:rFonts w:ascii="Calibri" w:eastAsia="Times New Roman" w:hAnsi="Calibri" w:cs="Calibri"/>
          <w:kern w:val="3"/>
          <w:lang w:eastAsia="pl-PL" w:bidi="hi-IN"/>
        </w:rPr>
        <w:t>,,D</w:t>
      </w:r>
      <w:r w:rsidR="003B683F" w:rsidRPr="00BD1421">
        <w:t>ostaw</w:t>
      </w:r>
      <w:r w:rsidRPr="00BD1421">
        <w:t>y</w:t>
      </w:r>
      <w:proofErr w:type="gramEnd"/>
      <w:r w:rsidR="003B683F" w:rsidRPr="00BD1421">
        <w:t xml:space="preserve"> nowych worków foliowych do </w:t>
      </w:r>
      <w:r w:rsidR="00590B3F">
        <w:t xml:space="preserve">selektywnej </w:t>
      </w:r>
      <w:r w:rsidR="003B683F" w:rsidRPr="00BD1421">
        <w:t>zbiórki odpadów</w:t>
      </w:r>
      <w:r w:rsidR="00194ADB">
        <w:t>, pojemników typu MGB i koszy ulicznych</w:t>
      </w:r>
      <w:r w:rsidR="00E04820">
        <w:t>”</w:t>
      </w:r>
      <w:r w:rsidR="00CF2678" w:rsidRPr="00BD1421">
        <w:rPr>
          <w:rFonts w:ascii="Calibri" w:eastAsia="SimSun" w:hAnsi="Calibri" w:cs="Calibri"/>
          <w:kern w:val="3"/>
          <w:lang w:eastAsia="zh-CN" w:bidi="hi-IN"/>
        </w:rPr>
        <w:t>,</w:t>
      </w:r>
      <w:r w:rsidR="00CF2678" w:rsidRPr="00BD1421">
        <w:rPr>
          <w:rFonts w:ascii="Calibri" w:eastAsia="Times New Roman" w:hAnsi="Calibri" w:cs="Calibri"/>
          <w:kern w:val="3"/>
          <w:lang w:eastAsia="ar-SA" w:bidi="hi-IN"/>
        </w:rPr>
        <w:t xml:space="preserve"> o</w:t>
      </w:r>
      <w:r w:rsidR="00BD1421" w:rsidRPr="00BD1421">
        <w:rPr>
          <w:rFonts w:ascii="Calibri" w:eastAsia="Times New Roman" w:hAnsi="Calibri" w:cs="Calibri"/>
          <w:kern w:val="3"/>
          <w:lang w:eastAsia="ar-SA" w:bidi="hi-IN"/>
        </w:rPr>
        <w:t>feruję wykonanie przedmiotu niniejszego zamówienia</w:t>
      </w:r>
      <w:bookmarkStart w:id="0" w:name="_Hlk9242176"/>
      <w:bookmarkStart w:id="1" w:name="_Hlk46391371"/>
      <w:r w:rsidR="00A75FA0" w:rsidRPr="00BD1421">
        <w:t>:</w:t>
      </w:r>
    </w:p>
    <w:tbl>
      <w:tblPr>
        <w:tblW w:w="9599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0"/>
        <w:gridCol w:w="2239"/>
        <w:gridCol w:w="1158"/>
        <w:gridCol w:w="1076"/>
        <w:gridCol w:w="785"/>
        <w:gridCol w:w="1425"/>
        <w:gridCol w:w="1061"/>
        <w:gridCol w:w="1425"/>
      </w:tblGrid>
      <w:tr w:rsidR="0012676E" w:rsidRPr="001C2276" w14:paraId="1157678A" w14:textId="5CEA4670" w:rsidTr="00625128">
        <w:trPr>
          <w:trHeight w:val="162"/>
        </w:trPr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D0B47C" w14:textId="77777777" w:rsidR="0012676E" w:rsidRPr="001C2276" w:rsidRDefault="0012676E" w:rsidP="0012676E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sz w:val="16"/>
                <w:szCs w:val="20"/>
              </w:rPr>
            </w:pPr>
            <w:r w:rsidRPr="001C2276">
              <w:rPr>
                <w:rFonts w:ascii="Calibri" w:eastAsia="Calibri" w:hAnsi="Calibri" w:cs="Calibri"/>
                <w:b/>
                <w:sz w:val="16"/>
                <w:szCs w:val="20"/>
              </w:rPr>
              <w:t>Lp.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A8F07B" w14:textId="77777777" w:rsidR="0012676E" w:rsidRPr="001C2276" w:rsidRDefault="0012676E" w:rsidP="0012676E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sz w:val="16"/>
                <w:szCs w:val="20"/>
              </w:rPr>
            </w:pPr>
            <w:r w:rsidRPr="001C2276">
              <w:rPr>
                <w:rFonts w:ascii="Calibri" w:eastAsia="Calibri" w:hAnsi="Calibri" w:cs="Calibri"/>
                <w:b/>
                <w:sz w:val="16"/>
                <w:szCs w:val="20"/>
              </w:rPr>
              <w:t>Przedmiot zamówienia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1E8D0D" w14:textId="77777777" w:rsidR="0012676E" w:rsidRPr="001C2276" w:rsidRDefault="0012676E" w:rsidP="0012676E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sz w:val="16"/>
                <w:szCs w:val="20"/>
              </w:rPr>
            </w:pPr>
            <w:r w:rsidRPr="001C2276">
              <w:rPr>
                <w:rFonts w:ascii="Calibri" w:eastAsia="Calibri" w:hAnsi="Calibri" w:cs="Calibri"/>
                <w:b/>
                <w:sz w:val="16"/>
                <w:szCs w:val="20"/>
              </w:rPr>
              <w:t>Rodzaj odpadu /</w:t>
            </w:r>
          </w:p>
          <w:p w14:paraId="47161AFE" w14:textId="77777777" w:rsidR="0012676E" w:rsidRPr="001C2276" w:rsidRDefault="0012676E" w:rsidP="0012676E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sz w:val="16"/>
                <w:szCs w:val="20"/>
              </w:rPr>
            </w:pPr>
            <w:r w:rsidRPr="001C2276">
              <w:rPr>
                <w:rFonts w:ascii="Calibri" w:eastAsia="Calibri" w:hAnsi="Calibri" w:cs="Calibri"/>
                <w:b/>
                <w:sz w:val="16"/>
                <w:szCs w:val="20"/>
              </w:rPr>
              <w:t>wymiar worka w mm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36165213" w14:textId="77777777" w:rsidR="0012676E" w:rsidRPr="001C2276" w:rsidRDefault="0012676E" w:rsidP="0012676E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sz w:val="16"/>
                <w:szCs w:val="20"/>
              </w:rPr>
            </w:pPr>
            <w:r w:rsidRPr="001C2276">
              <w:rPr>
                <w:rFonts w:ascii="Calibri" w:eastAsia="Calibri" w:hAnsi="Calibri" w:cs="Calibri"/>
                <w:b/>
                <w:sz w:val="16"/>
                <w:szCs w:val="20"/>
              </w:rPr>
              <w:t>Ilość w szt. szacunkowa</w:t>
            </w: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93AEF" w14:textId="77777777" w:rsidR="0012676E" w:rsidRDefault="0012676E" w:rsidP="0012676E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20"/>
              </w:rPr>
            </w:pPr>
            <w:r>
              <w:rPr>
                <w:rFonts w:ascii="Arial" w:hAnsi="Arial" w:cs="Arial"/>
                <w:b/>
                <w:sz w:val="16"/>
                <w:szCs w:val="20"/>
              </w:rPr>
              <w:t>Cena netto</w:t>
            </w:r>
          </w:p>
          <w:p w14:paraId="318970E0" w14:textId="3E86D816" w:rsidR="0012676E" w:rsidRPr="001C2276" w:rsidRDefault="0012676E" w:rsidP="0012676E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sz w:val="16"/>
                <w:szCs w:val="20"/>
              </w:rPr>
            </w:pPr>
            <w:r>
              <w:rPr>
                <w:rFonts w:ascii="Arial" w:hAnsi="Arial" w:cs="Arial"/>
                <w:b/>
                <w:sz w:val="16"/>
                <w:szCs w:val="20"/>
              </w:rPr>
              <w:t>zł/szt.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27D685" w14:textId="77777777" w:rsidR="0012676E" w:rsidRDefault="0012676E" w:rsidP="0012676E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20"/>
              </w:rPr>
            </w:pPr>
            <w:r>
              <w:rPr>
                <w:rFonts w:ascii="Arial" w:hAnsi="Arial" w:cs="Arial"/>
                <w:b/>
                <w:sz w:val="16"/>
                <w:szCs w:val="20"/>
              </w:rPr>
              <w:t>Wartość netto</w:t>
            </w:r>
          </w:p>
          <w:p w14:paraId="7667E6A0" w14:textId="13C41E2E" w:rsidR="006F6210" w:rsidRPr="001C2276" w:rsidRDefault="006F6210" w:rsidP="0012676E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sz w:val="16"/>
                <w:szCs w:val="20"/>
              </w:rPr>
            </w:pPr>
            <w:r>
              <w:rPr>
                <w:rFonts w:ascii="Arial" w:eastAsia="Calibri" w:hAnsi="Arial" w:cs="Arial"/>
                <w:b/>
                <w:sz w:val="16"/>
                <w:szCs w:val="20"/>
              </w:rPr>
              <w:t>zł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6C7435" w14:textId="77777777" w:rsidR="0012676E" w:rsidRDefault="0012676E" w:rsidP="0012676E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20"/>
              </w:rPr>
            </w:pPr>
            <w:r>
              <w:rPr>
                <w:rFonts w:ascii="Arial" w:hAnsi="Arial" w:cs="Arial"/>
                <w:b/>
                <w:sz w:val="16"/>
                <w:szCs w:val="20"/>
              </w:rPr>
              <w:t>Wartość</w:t>
            </w:r>
          </w:p>
          <w:p w14:paraId="35B753E2" w14:textId="6FB2CF05" w:rsidR="0012676E" w:rsidRPr="001C2276" w:rsidRDefault="0012676E" w:rsidP="0012676E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sz w:val="16"/>
                <w:szCs w:val="20"/>
              </w:rPr>
            </w:pPr>
            <w:r>
              <w:rPr>
                <w:rFonts w:ascii="Arial" w:hAnsi="Arial" w:cs="Arial"/>
                <w:b/>
                <w:sz w:val="16"/>
                <w:szCs w:val="20"/>
              </w:rPr>
              <w:t xml:space="preserve"> VAT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FF0756" w14:textId="77777777" w:rsidR="004214D8" w:rsidRDefault="0012676E" w:rsidP="0012676E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20"/>
              </w:rPr>
            </w:pPr>
            <w:r>
              <w:rPr>
                <w:rFonts w:ascii="Arial" w:hAnsi="Arial" w:cs="Arial"/>
                <w:b/>
                <w:sz w:val="16"/>
                <w:szCs w:val="20"/>
              </w:rPr>
              <w:t>Wartość</w:t>
            </w:r>
          </w:p>
          <w:p w14:paraId="229D110E" w14:textId="77D6E8D4" w:rsidR="0012676E" w:rsidRPr="001C2276" w:rsidRDefault="0012676E" w:rsidP="0012676E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sz w:val="16"/>
                <w:szCs w:val="20"/>
              </w:rPr>
            </w:pPr>
            <w:r>
              <w:rPr>
                <w:rFonts w:ascii="Arial" w:hAnsi="Arial" w:cs="Arial"/>
                <w:b/>
                <w:sz w:val="16"/>
                <w:szCs w:val="20"/>
              </w:rPr>
              <w:t xml:space="preserve"> </w:t>
            </w:r>
            <w:r w:rsidR="006F6210">
              <w:rPr>
                <w:rFonts w:ascii="Arial" w:hAnsi="Arial" w:cs="Arial"/>
                <w:b/>
                <w:sz w:val="16"/>
                <w:szCs w:val="20"/>
              </w:rPr>
              <w:t>b</w:t>
            </w:r>
            <w:r>
              <w:rPr>
                <w:rFonts w:ascii="Arial" w:hAnsi="Arial" w:cs="Arial"/>
                <w:b/>
                <w:sz w:val="16"/>
                <w:szCs w:val="20"/>
              </w:rPr>
              <w:t>rutto</w:t>
            </w:r>
            <w:r w:rsidR="006F6210">
              <w:rPr>
                <w:rFonts w:ascii="Arial" w:hAnsi="Arial" w:cs="Arial"/>
                <w:b/>
                <w:sz w:val="16"/>
                <w:szCs w:val="20"/>
              </w:rPr>
              <w:t xml:space="preserve"> zł</w:t>
            </w:r>
          </w:p>
        </w:tc>
      </w:tr>
      <w:tr w:rsidR="0039433D" w:rsidRPr="001C2276" w14:paraId="5B6A606B" w14:textId="428337A8" w:rsidTr="00625128">
        <w:trPr>
          <w:trHeight w:val="162"/>
        </w:trPr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2BDB4B" w14:textId="77777777" w:rsidR="0039433D" w:rsidRPr="001C2276" w:rsidRDefault="0039433D" w:rsidP="001C2276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sz w:val="16"/>
                <w:szCs w:val="20"/>
              </w:rPr>
            </w:pPr>
            <w:r w:rsidRPr="001C2276">
              <w:rPr>
                <w:rFonts w:ascii="Calibri" w:eastAsia="Calibri" w:hAnsi="Calibri" w:cs="Calibri"/>
                <w:b/>
                <w:sz w:val="16"/>
                <w:szCs w:val="20"/>
              </w:rPr>
              <w:t>1.</w:t>
            </w:r>
          </w:p>
          <w:p w14:paraId="6A88B4FE" w14:textId="77777777" w:rsidR="0039433D" w:rsidRPr="001C2276" w:rsidRDefault="0039433D" w:rsidP="001C2276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sz w:val="16"/>
                <w:szCs w:val="20"/>
              </w:rPr>
            </w:pPr>
          </w:p>
          <w:p w14:paraId="199471EE" w14:textId="77777777" w:rsidR="0039433D" w:rsidRPr="001C2276" w:rsidRDefault="0039433D" w:rsidP="001C2276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sz w:val="16"/>
                <w:szCs w:val="20"/>
              </w:rPr>
            </w:pP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E38263" w14:textId="77777777" w:rsidR="0039433D" w:rsidRPr="001C2276" w:rsidRDefault="0039433D" w:rsidP="001C2276">
            <w:pPr>
              <w:spacing w:after="0" w:line="240" w:lineRule="auto"/>
              <w:rPr>
                <w:rFonts w:ascii="Calibri" w:eastAsia="Calibri" w:hAnsi="Calibri" w:cs="Calibri"/>
                <w:sz w:val="16"/>
                <w:szCs w:val="20"/>
              </w:rPr>
            </w:pPr>
            <w:r w:rsidRPr="001C2276">
              <w:rPr>
                <w:rFonts w:ascii="Calibri" w:eastAsia="Calibri" w:hAnsi="Calibri" w:cs="Calibri"/>
                <w:sz w:val="16"/>
                <w:szCs w:val="20"/>
              </w:rPr>
              <w:t>Worek do selektywnej zbiórki odpadów</w:t>
            </w:r>
          </w:p>
          <w:p w14:paraId="290E0262" w14:textId="77777777" w:rsidR="0039433D" w:rsidRPr="001C2276" w:rsidRDefault="0039433D" w:rsidP="001C2276">
            <w:pPr>
              <w:spacing w:after="0" w:line="240" w:lineRule="auto"/>
              <w:rPr>
                <w:rFonts w:ascii="Calibri" w:eastAsia="Calibri" w:hAnsi="Calibri" w:cs="Calibri"/>
                <w:sz w:val="16"/>
                <w:szCs w:val="20"/>
              </w:rPr>
            </w:pPr>
            <w:r w:rsidRPr="001C2276">
              <w:rPr>
                <w:rFonts w:ascii="Calibri" w:eastAsia="Calibri" w:hAnsi="Calibri" w:cs="Calibri"/>
                <w:sz w:val="16"/>
                <w:szCs w:val="20"/>
              </w:rPr>
              <w:t>materiał: folia LDPE lub HDPE</w:t>
            </w:r>
          </w:p>
          <w:p w14:paraId="197E2B2B" w14:textId="77777777" w:rsidR="0039433D" w:rsidRPr="001C2276" w:rsidRDefault="0039433D" w:rsidP="001C2276">
            <w:pPr>
              <w:spacing w:after="0" w:line="240" w:lineRule="auto"/>
              <w:rPr>
                <w:rFonts w:ascii="Calibri" w:eastAsia="Calibri" w:hAnsi="Calibri" w:cs="Calibri"/>
                <w:sz w:val="16"/>
                <w:szCs w:val="20"/>
              </w:rPr>
            </w:pPr>
            <w:r w:rsidRPr="001C2276">
              <w:rPr>
                <w:rFonts w:ascii="Calibri" w:eastAsia="Calibri" w:hAnsi="Calibri" w:cs="Calibri"/>
                <w:sz w:val="16"/>
                <w:szCs w:val="20"/>
              </w:rPr>
              <w:t>grubość: 0,045 µ</w:t>
            </w:r>
          </w:p>
          <w:p w14:paraId="184AC1A0" w14:textId="77777777" w:rsidR="0039433D" w:rsidRPr="001C2276" w:rsidRDefault="0039433D" w:rsidP="001C2276">
            <w:pPr>
              <w:spacing w:after="0" w:line="240" w:lineRule="auto"/>
              <w:rPr>
                <w:rFonts w:ascii="Calibri" w:eastAsia="Calibri" w:hAnsi="Calibri" w:cs="Calibri"/>
                <w:sz w:val="16"/>
                <w:szCs w:val="20"/>
              </w:rPr>
            </w:pPr>
            <w:r w:rsidRPr="001C2276">
              <w:rPr>
                <w:rFonts w:ascii="Calibri" w:eastAsia="Calibri" w:hAnsi="Calibri" w:cs="Calibri"/>
                <w:sz w:val="16"/>
                <w:szCs w:val="20"/>
              </w:rPr>
              <w:t>pojemność: 160 L</w:t>
            </w:r>
          </w:p>
          <w:p w14:paraId="06F2E907" w14:textId="77777777" w:rsidR="0039433D" w:rsidRPr="001C2276" w:rsidRDefault="0039433D" w:rsidP="001C2276">
            <w:pPr>
              <w:spacing w:after="0" w:line="240" w:lineRule="auto"/>
              <w:rPr>
                <w:rFonts w:ascii="Calibri" w:eastAsia="Calibri" w:hAnsi="Calibri" w:cs="Calibri"/>
                <w:sz w:val="16"/>
                <w:szCs w:val="20"/>
              </w:rPr>
            </w:pPr>
            <w:r w:rsidRPr="001C2276">
              <w:rPr>
                <w:rFonts w:ascii="Calibri" w:eastAsia="Calibri" w:hAnsi="Calibri" w:cs="Calibri"/>
                <w:sz w:val="16"/>
                <w:szCs w:val="20"/>
              </w:rPr>
              <w:t>kolor: ŻÓŁTY</w:t>
            </w:r>
          </w:p>
          <w:p w14:paraId="2FE2531D" w14:textId="77777777" w:rsidR="0039433D" w:rsidRPr="001C2276" w:rsidRDefault="0039433D" w:rsidP="001C2276">
            <w:pPr>
              <w:spacing w:after="0" w:line="240" w:lineRule="auto"/>
              <w:rPr>
                <w:rFonts w:ascii="Calibri" w:eastAsia="Calibri" w:hAnsi="Calibri" w:cs="Calibri"/>
                <w:sz w:val="16"/>
                <w:szCs w:val="20"/>
              </w:rPr>
            </w:pPr>
            <w:r w:rsidRPr="001C2276">
              <w:rPr>
                <w:rFonts w:ascii="Calibri" w:eastAsia="Calibri" w:hAnsi="Calibri" w:cs="Calibri"/>
                <w:sz w:val="16"/>
                <w:szCs w:val="20"/>
                <w:u w:val="single"/>
              </w:rPr>
              <w:t>nadruk</w:t>
            </w:r>
            <w:r w:rsidRPr="001C2276">
              <w:rPr>
                <w:rFonts w:ascii="Calibri" w:eastAsia="Calibri" w:hAnsi="Calibri" w:cs="Calibri"/>
                <w:sz w:val="16"/>
                <w:szCs w:val="20"/>
              </w:rPr>
              <w:t xml:space="preserve">: </w:t>
            </w:r>
          </w:p>
          <w:p w14:paraId="1728B2EF" w14:textId="6A031C63" w:rsidR="0039433D" w:rsidRPr="001C2276" w:rsidRDefault="0039433D" w:rsidP="001C2276">
            <w:pPr>
              <w:spacing w:after="0" w:line="240" w:lineRule="auto"/>
              <w:rPr>
                <w:rFonts w:ascii="Calibri" w:eastAsia="Calibri" w:hAnsi="Calibri" w:cs="Calibri"/>
                <w:sz w:val="16"/>
                <w:szCs w:val="20"/>
              </w:rPr>
            </w:pPr>
            <w:r w:rsidRPr="001C2276">
              <w:rPr>
                <w:rFonts w:ascii="Calibri" w:eastAsia="Calibri" w:hAnsi="Calibri" w:cs="Calibri"/>
                <w:sz w:val="16"/>
                <w:szCs w:val="20"/>
              </w:rPr>
              <w:t xml:space="preserve">według wzoru podanego w </w:t>
            </w:r>
            <w:r w:rsidR="009D7258">
              <w:rPr>
                <w:rFonts w:ascii="Calibri" w:eastAsia="Calibri" w:hAnsi="Calibri" w:cs="Calibri"/>
                <w:sz w:val="16"/>
                <w:szCs w:val="20"/>
              </w:rPr>
              <w:t>za</w:t>
            </w:r>
            <w:r w:rsidR="007629B6">
              <w:rPr>
                <w:rFonts w:ascii="Calibri" w:eastAsia="Calibri" w:hAnsi="Calibri" w:cs="Calibri"/>
                <w:sz w:val="16"/>
                <w:szCs w:val="20"/>
              </w:rPr>
              <w:t>pytaniu ofertowym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653C3D" w14:textId="77777777" w:rsidR="0039433D" w:rsidRPr="001C2276" w:rsidRDefault="0039433D" w:rsidP="001C2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1C2276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METALE I TWORZYWA SZTUCZNE</w:t>
            </w:r>
          </w:p>
          <w:p w14:paraId="39C4B997" w14:textId="77777777" w:rsidR="0039433D" w:rsidRPr="001C2276" w:rsidRDefault="0039433D" w:rsidP="006F621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  <w:p w14:paraId="4B10AFFE" w14:textId="77777777" w:rsidR="0039433D" w:rsidRPr="001C2276" w:rsidRDefault="0039433D" w:rsidP="006F6210">
            <w:pPr>
              <w:spacing w:after="0" w:line="240" w:lineRule="auto"/>
              <w:jc w:val="center"/>
              <w:rPr>
                <w:rFonts w:ascii="Calibri" w:eastAsia="Calibri" w:hAnsi="Calibri" w:cs="Calibri"/>
                <w:bCs/>
                <w:sz w:val="16"/>
                <w:szCs w:val="16"/>
              </w:rPr>
            </w:pPr>
            <w:r w:rsidRPr="001C2276">
              <w:rPr>
                <w:rFonts w:ascii="Calibri" w:eastAsia="Calibri" w:hAnsi="Calibri" w:cs="Calibri"/>
                <w:bCs/>
                <w:sz w:val="16"/>
                <w:szCs w:val="16"/>
              </w:rPr>
              <w:t>wymiar ok.900x1100 mm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A3C90D1" w14:textId="77777777" w:rsidR="0039433D" w:rsidRPr="001C2276" w:rsidRDefault="0039433D" w:rsidP="001C2276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sz w:val="18"/>
                <w:szCs w:val="20"/>
              </w:rPr>
            </w:pPr>
          </w:p>
          <w:p w14:paraId="608C9131" w14:textId="77777777" w:rsidR="0039433D" w:rsidRPr="001C2276" w:rsidRDefault="0039433D" w:rsidP="001C2276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sz w:val="18"/>
                <w:szCs w:val="20"/>
              </w:rPr>
            </w:pPr>
          </w:p>
          <w:p w14:paraId="0BAAFAE4" w14:textId="77777777" w:rsidR="0039433D" w:rsidRPr="001C2276" w:rsidRDefault="0039433D" w:rsidP="001C2276">
            <w:pPr>
              <w:spacing w:after="0" w:line="240" w:lineRule="auto"/>
              <w:rPr>
                <w:rFonts w:ascii="Calibri" w:eastAsia="Calibri" w:hAnsi="Calibri" w:cs="Calibri"/>
                <w:b/>
                <w:sz w:val="18"/>
                <w:szCs w:val="20"/>
              </w:rPr>
            </w:pPr>
          </w:p>
          <w:p w14:paraId="3967BA7F" w14:textId="48402E1A" w:rsidR="0039433D" w:rsidRPr="001C2276" w:rsidRDefault="001577F5" w:rsidP="001C2276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sz w:val="18"/>
                <w:szCs w:val="20"/>
              </w:rPr>
            </w:pPr>
            <w:r>
              <w:rPr>
                <w:rFonts w:ascii="Calibri" w:eastAsia="Calibri" w:hAnsi="Calibri" w:cs="Calibri"/>
                <w:b/>
                <w:sz w:val="18"/>
                <w:szCs w:val="20"/>
              </w:rPr>
              <w:t>9</w:t>
            </w:r>
            <w:r w:rsidR="0039433D" w:rsidRPr="001C2276">
              <w:rPr>
                <w:rFonts w:ascii="Calibri" w:eastAsia="Calibri" w:hAnsi="Calibri" w:cs="Calibri"/>
                <w:b/>
                <w:sz w:val="18"/>
                <w:szCs w:val="20"/>
              </w:rPr>
              <w:t>0.000</w:t>
            </w: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48E65E3" w14:textId="77777777" w:rsidR="0039433D" w:rsidRPr="001C2276" w:rsidRDefault="0039433D" w:rsidP="001C2276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sz w:val="18"/>
                <w:szCs w:val="20"/>
              </w:rPr>
            </w:pP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A4622B3" w14:textId="77777777" w:rsidR="0039433D" w:rsidRPr="001C2276" w:rsidRDefault="0039433D" w:rsidP="001C2276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sz w:val="18"/>
                <w:szCs w:val="20"/>
              </w:rPr>
            </w:pP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17E437E" w14:textId="7F1A2D3B" w:rsidR="0039433D" w:rsidRPr="001C2276" w:rsidRDefault="0039433D" w:rsidP="001C2276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sz w:val="18"/>
                <w:szCs w:val="20"/>
              </w:rPr>
            </w:pP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EFB0192" w14:textId="580CE371" w:rsidR="0039433D" w:rsidRPr="001C2276" w:rsidRDefault="0039433D" w:rsidP="001C2276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sz w:val="18"/>
                <w:szCs w:val="20"/>
              </w:rPr>
            </w:pPr>
          </w:p>
        </w:tc>
      </w:tr>
      <w:tr w:rsidR="0039433D" w:rsidRPr="001C2276" w14:paraId="7EED35CB" w14:textId="1C263C26" w:rsidTr="00625128">
        <w:trPr>
          <w:trHeight w:val="162"/>
        </w:trPr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01D140" w14:textId="77777777" w:rsidR="0039433D" w:rsidRPr="001C2276" w:rsidRDefault="0039433D" w:rsidP="001C2276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sz w:val="16"/>
                <w:szCs w:val="20"/>
              </w:rPr>
            </w:pPr>
            <w:r w:rsidRPr="001C2276">
              <w:rPr>
                <w:rFonts w:ascii="Calibri" w:eastAsia="Calibri" w:hAnsi="Calibri" w:cs="Calibri"/>
                <w:b/>
                <w:sz w:val="16"/>
                <w:szCs w:val="20"/>
              </w:rPr>
              <w:t>2.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538B3" w14:textId="77777777" w:rsidR="0039433D" w:rsidRPr="001C2276" w:rsidRDefault="0039433D" w:rsidP="001C2276">
            <w:pPr>
              <w:spacing w:after="0" w:line="240" w:lineRule="auto"/>
              <w:rPr>
                <w:rFonts w:ascii="Calibri" w:eastAsia="Calibri" w:hAnsi="Calibri" w:cs="Calibri"/>
                <w:sz w:val="16"/>
                <w:szCs w:val="20"/>
              </w:rPr>
            </w:pPr>
            <w:r w:rsidRPr="001C2276">
              <w:rPr>
                <w:rFonts w:ascii="Calibri" w:eastAsia="Calibri" w:hAnsi="Calibri" w:cs="Calibri"/>
                <w:sz w:val="16"/>
                <w:szCs w:val="20"/>
              </w:rPr>
              <w:t>Worek do selektywnej zbiórki odpadów</w:t>
            </w:r>
          </w:p>
          <w:p w14:paraId="3C1D0A90" w14:textId="77777777" w:rsidR="0039433D" w:rsidRPr="001C2276" w:rsidRDefault="0039433D" w:rsidP="001C2276">
            <w:pPr>
              <w:spacing w:after="0" w:line="240" w:lineRule="auto"/>
              <w:rPr>
                <w:rFonts w:ascii="Calibri" w:eastAsia="Calibri" w:hAnsi="Calibri" w:cs="Calibri"/>
                <w:sz w:val="16"/>
                <w:szCs w:val="20"/>
              </w:rPr>
            </w:pPr>
            <w:r w:rsidRPr="001C2276">
              <w:rPr>
                <w:rFonts w:ascii="Calibri" w:eastAsia="Calibri" w:hAnsi="Calibri" w:cs="Calibri"/>
                <w:sz w:val="16"/>
                <w:szCs w:val="20"/>
              </w:rPr>
              <w:t>materiał: folia LDPE lub HDPE</w:t>
            </w:r>
          </w:p>
          <w:p w14:paraId="412B007E" w14:textId="77777777" w:rsidR="0039433D" w:rsidRPr="001C2276" w:rsidRDefault="0039433D" w:rsidP="001C2276">
            <w:pPr>
              <w:spacing w:after="0" w:line="240" w:lineRule="auto"/>
              <w:rPr>
                <w:rFonts w:ascii="Calibri" w:eastAsia="Calibri" w:hAnsi="Calibri" w:cs="Calibri"/>
                <w:sz w:val="16"/>
                <w:szCs w:val="20"/>
              </w:rPr>
            </w:pPr>
            <w:r w:rsidRPr="001C2276">
              <w:rPr>
                <w:rFonts w:ascii="Calibri" w:eastAsia="Calibri" w:hAnsi="Calibri" w:cs="Calibri"/>
                <w:sz w:val="16"/>
                <w:szCs w:val="20"/>
              </w:rPr>
              <w:t>grubość: 0,045 µ</w:t>
            </w:r>
          </w:p>
          <w:p w14:paraId="29BEB4DF" w14:textId="77777777" w:rsidR="0039433D" w:rsidRPr="001C2276" w:rsidRDefault="0039433D" w:rsidP="001C2276">
            <w:pPr>
              <w:spacing w:after="0" w:line="240" w:lineRule="auto"/>
              <w:rPr>
                <w:rFonts w:ascii="Calibri" w:eastAsia="Calibri" w:hAnsi="Calibri" w:cs="Calibri"/>
                <w:sz w:val="16"/>
                <w:szCs w:val="20"/>
              </w:rPr>
            </w:pPr>
            <w:r w:rsidRPr="001C2276">
              <w:rPr>
                <w:rFonts w:ascii="Calibri" w:eastAsia="Calibri" w:hAnsi="Calibri" w:cs="Calibri"/>
                <w:sz w:val="16"/>
                <w:szCs w:val="20"/>
              </w:rPr>
              <w:t>pojemność: 120 L</w:t>
            </w:r>
          </w:p>
          <w:p w14:paraId="142D9359" w14:textId="77777777" w:rsidR="0039433D" w:rsidRPr="001C2276" w:rsidRDefault="0039433D" w:rsidP="001C2276">
            <w:pPr>
              <w:spacing w:after="0" w:line="240" w:lineRule="auto"/>
              <w:rPr>
                <w:rFonts w:ascii="Calibri" w:eastAsia="Calibri" w:hAnsi="Calibri" w:cs="Calibri"/>
                <w:sz w:val="16"/>
                <w:szCs w:val="20"/>
              </w:rPr>
            </w:pPr>
            <w:r w:rsidRPr="001C2276">
              <w:rPr>
                <w:rFonts w:ascii="Calibri" w:eastAsia="Calibri" w:hAnsi="Calibri" w:cs="Calibri"/>
                <w:sz w:val="16"/>
                <w:szCs w:val="20"/>
              </w:rPr>
              <w:t>kolor: ŻÓŁTY</w:t>
            </w:r>
          </w:p>
          <w:p w14:paraId="337A89FC" w14:textId="77777777" w:rsidR="0039433D" w:rsidRPr="001C2276" w:rsidRDefault="0039433D" w:rsidP="001C2276">
            <w:pPr>
              <w:spacing w:after="0" w:line="240" w:lineRule="auto"/>
              <w:rPr>
                <w:rFonts w:ascii="Calibri" w:eastAsia="Calibri" w:hAnsi="Calibri" w:cs="Calibri"/>
                <w:sz w:val="16"/>
                <w:szCs w:val="20"/>
              </w:rPr>
            </w:pPr>
            <w:r w:rsidRPr="001C2276">
              <w:rPr>
                <w:rFonts w:ascii="Calibri" w:eastAsia="Calibri" w:hAnsi="Calibri" w:cs="Calibri"/>
                <w:sz w:val="16"/>
                <w:szCs w:val="20"/>
                <w:u w:val="single"/>
              </w:rPr>
              <w:t>nadruk</w:t>
            </w:r>
            <w:r w:rsidRPr="001C2276">
              <w:rPr>
                <w:rFonts w:ascii="Calibri" w:eastAsia="Calibri" w:hAnsi="Calibri" w:cs="Calibri"/>
                <w:sz w:val="16"/>
                <w:szCs w:val="20"/>
              </w:rPr>
              <w:t xml:space="preserve">: </w:t>
            </w:r>
          </w:p>
          <w:p w14:paraId="181BEDAB" w14:textId="4863294D" w:rsidR="0039433D" w:rsidRPr="001C2276" w:rsidRDefault="0039433D" w:rsidP="001C2276">
            <w:pPr>
              <w:spacing w:after="0" w:line="240" w:lineRule="auto"/>
              <w:rPr>
                <w:rFonts w:ascii="Calibri" w:eastAsia="Calibri" w:hAnsi="Calibri" w:cs="Calibri"/>
                <w:sz w:val="16"/>
                <w:szCs w:val="20"/>
              </w:rPr>
            </w:pPr>
            <w:r w:rsidRPr="001C2276">
              <w:rPr>
                <w:rFonts w:ascii="Calibri" w:eastAsia="Calibri" w:hAnsi="Calibri" w:cs="Calibri"/>
                <w:sz w:val="16"/>
                <w:szCs w:val="20"/>
              </w:rPr>
              <w:t xml:space="preserve">według wzoru podanego w </w:t>
            </w:r>
            <w:r w:rsidR="007629B6" w:rsidRPr="007629B6">
              <w:rPr>
                <w:rFonts w:ascii="Calibri" w:eastAsia="Calibri" w:hAnsi="Calibri" w:cs="Calibri"/>
                <w:sz w:val="16"/>
                <w:szCs w:val="20"/>
              </w:rPr>
              <w:t xml:space="preserve">zapytaniu ofertowym 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96BDA" w14:textId="77777777" w:rsidR="0039433D" w:rsidRPr="001C2276" w:rsidRDefault="0039433D" w:rsidP="001C2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1C2276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METALE I TWORZYWA SZTUCZNE</w:t>
            </w:r>
          </w:p>
          <w:p w14:paraId="072B3C8D" w14:textId="77777777" w:rsidR="0039433D" w:rsidRPr="001C2276" w:rsidRDefault="0039433D" w:rsidP="001C2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  <w:p w14:paraId="20BEA31A" w14:textId="77777777" w:rsidR="0039433D" w:rsidRPr="001C2276" w:rsidRDefault="0039433D" w:rsidP="001C2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1C2276">
              <w:rPr>
                <w:rFonts w:ascii="Calibri" w:eastAsia="Calibri" w:hAnsi="Calibri" w:cs="Calibri"/>
                <w:bCs/>
                <w:sz w:val="16"/>
                <w:szCs w:val="16"/>
              </w:rPr>
              <w:t>wymiar ok.700x1000 mm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C83D78E" w14:textId="77777777" w:rsidR="0039433D" w:rsidRPr="001C2276" w:rsidRDefault="0039433D" w:rsidP="001C2276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sz w:val="18"/>
                <w:szCs w:val="20"/>
              </w:rPr>
            </w:pPr>
          </w:p>
          <w:p w14:paraId="78F1393D" w14:textId="77777777" w:rsidR="0039433D" w:rsidRPr="001C2276" w:rsidRDefault="0039433D" w:rsidP="001C2276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sz w:val="18"/>
                <w:szCs w:val="20"/>
              </w:rPr>
            </w:pPr>
          </w:p>
          <w:p w14:paraId="592DC8CD" w14:textId="77777777" w:rsidR="0039433D" w:rsidRPr="001C2276" w:rsidRDefault="0039433D" w:rsidP="001C2276">
            <w:pPr>
              <w:spacing w:after="0" w:line="240" w:lineRule="auto"/>
              <w:rPr>
                <w:rFonts w:ascii="Calibri" w:eastAsia="Calibri" w:hAnsi="Calibri" w:cs="Calibri"/>
                <w:b/>
                <w:sz w:val="18"/>
                <w:szCs w:val="20"/>
              </w:rPr>
            </w:pPr>
          </w:p>
          <w:p w14:paraId="4C7D5330" w14:textId="5CC9ED34" w:rsidR="0039433D" w:rsidRPr="001C2276" w:rsidRDefault="00D3656D" w:rsidP="001C2276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sz w:val="18"/>
                <w:szCs w:val="20"/>
              </w:rPr>
            </w:pPr>
            <w:r>
              <w:rPr>
                <w:rFonts w:ascii="Calibri" w:eastAsia="Calibri" w:hAnsi="Calibri" w:cs="Calibri"/>
                <w:b/>
                <w:sz w:val="18"/>
                <w:szCs w:val="20"/>
              </w:rPr>
              <w:t>1</w:t>
            </w:r>
            <w:r w:rsidR="001577F5">
              <w:rPr>
                <w:rFonts w:ascii="Calibri" w:eastAsia="Calibri" w:hAnsi="Calibri" w:cs="Calibri"/>
                <w:b/>
                <w:sz w:val="18"/>
                <w:szCs w:val="20"/>
              </w:rPr>
              <w:t>6</w:t>
            </w:r>
            <w:r>
              <w:rPr>
                <w:rFonts w:ascii="Calibri" w:eastAsia="Calibri" w:hAnsi="Calibri" w:cs="Calibri"/>
                <w:b/>
                <w:sz w:val="18"/>
                <w:szCs w:val="20"/>
              </w:rPr>
              <w:t>0</w:t>
            </w:r>
            <w:r w:rsidR="0039433D" w:rsidRPr="001C2276">
              <w:rPr>
                <w:rFonts w:ascii="Calibri" w:eastAsia="Calibri" w:hAnsi="Calibri" w:cs="Calibri"/>
                <w:b/>
                <w:sz w:val="18"/>
                <w:szCs w:val="20"/>
              </w:rPr>
              <w:t>.000</w:t>
            </w: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05A51FC" w14:textId="77777777" w:rsidR="0039433D" w:rsidRPr="001C2276" w:rsidRDefault="0039433D" w:rsidP="001C2276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sz w:val="18"/>
                <w:szCs w:val="20"/>
              </w:rPr>
            </w:pP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1836E58" w14:textId="77777777" w:rsidR="0039433D" w:rsidRPr="001C2276" w:rsidRDefault="0039433D" w:rsidP="001C2276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sz w:val="18"/>
                <w:szCs w:val="20"/>
              </w:rPr>
            </w:pP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27B61C4" w14:textId="42B8AAF6" w:rsidR="0039433D" w:rsidRPr="001C2276" w:rsidRDefault="0039433D" w:rsidP="001C2276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sz w:val="18"/>
                <w:szCs w:val="20"/>
              </w:rPr>
            </w:pP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1DE3149" w14:textId="76C9B03F" w:rsidR="0039433D" w:rsidRPr="001C2276" w:rsidRDefault="0039433D" w:rsidP="001C2276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sz w:val="18"/>
                <w:szCs w:val="20"/>
              </w:rPr>
            </w:pPr>
          </w:p>
        </w:tc>
      </w:tr>
      <w:tr w:rsidR="0039433D" w:rsidRPr="001C2276" w14:paraId="3629402F" w14:textId="745C8902" w:rsidTr="00625128">
        <w:trPr>
          <w:trHeight w:val="162"/>
        </w:trPr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35B962" w14:textId="77777777" w:rsidR="0039433D" w:rsidRPr="001C2276" w:rsidRDefault="0039433D" w:rsidP="001C2276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sz w:val="16"/>
                <w:szCs w:val="20"/>
              </w:rPr>
            </w:pPr>
            <w:r w:rsidRPr="001C2276">
              <w:rPr>
                <w:rFonts w:ascii="Calibri" w:eastAsia="Calibri" w:hAnsi="Calibri" w:cs="Calibri"/>
                <w:b/>
                <w:sz w:val="16"/>
                <w:szCs w:val="20"/>
              </w:rPr>
              <w:t>3.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15E28E" w14:textId="77777777" w:rsidR="0039433D" w:rsidRPr="001C2276" w:rsidRDefault="0039433D" w:rsidP="001C2276">
            <w:pPr>
              <w:spacing w:after="0" w:line="240" w:lineRule="auto"/>
              <w:rPr>
                <w:rFonts w:ascii="Calibri" w:eastAsia="Calibri" w:hAnsi="Calibri" w:cs="Calibri"/>
                <w:sz w:val="16"/>
                <w:szCs w:val="20"/>
              </w:rPr>
            </w:pPr>
            <w:r w:rsidRPr="001C2276">
              <w:rPr>
                <w:rFonts w:ascii="Calibri" w:eastAsia="Calibri" w:hAnsi="Calibri" w:cs="Calibri"/>
                <w:sz w:val="16"/>
                <w:szCs w:val="20"/>
              </w:rPr>
              <w:t>Worek do selektywnej zbiórki odpadów</w:t>
            </w:r>
          </w:p>
          <w:p w14:paraId="7FA14875" w14:textId="77777777" w:rsidR="0039433D" w:rsidRPr="001C2276" w:rsidRDefault="0039433D" w:rsidP="001C2276">
            <w:pPr>
              <w:spacing w:after="0" w:line="240" w:lineRule="auto"/>
              <w:rPr>
                <w:rFonts w:ascii="Calibri" w:eastAsia="Calibri" w:hAnsi="Calibri" w:cs="Calibri"/>
                <w:sz w:val="16"/>
                <w:szCs w:val="20"/>
              </w:rPr>
            </w:pPr>
            <w:r w:rsidRPr="001C2276">
              <w:rPr>
                <w:rFonts w:ascii="Calibri" w:eastAsia="Calibri" w:hAnsi="Calibri" w:cs="Calibri"/>
                <w:sz w:val="16"/>
                <w:szCs w:val="20"/>
              </w:rPr>
              <w:t>materiał: folia LDPE lub HDPE</w:t>
            </w:r>
          </w:p>
          <w:p w14:paraId="6965BFC4" w14:textId="77777777" w:rsidR="0039433D" w:rsidRPr="001C2276" w:rsidRDefault="0039433D" w:rsidP="001C2276">
            <w:pPr>
              <w:spacing w:after="0" w:line="240" w:lineRule="auto"/>
              <w:rPr>
                <w:rFonts w:ascii="Calibri" w:eastAsia="Calibri" w:hAnsi="Calibri" w:cs="Calibri"/>
                <w:sz w:val="16"/>
                <w:szCs w:val="20"/>
              </w:rPr>
            </w:pPr>
            <w:r w:rsidRPr="001C2276">
              <w:rPr>
                <w:rFonts w:ascii="Calibri" w:eastAsia="Calibri" w:hAnsi="Calibri" w:cs="Calibri"/>
                <w:sz w:val="16"/>
                <w:szCs w:val="20"/>
              </w:rPr>
              <w:t>grubość: 0,045 µ</w:t>
            </w:r>
          </w:p>
          <w:p w14:paraId="7F7AA76D" w14:textId="77777777" w:rsidR="0039433D" w:rsidRPr="001C2276" w:rsidRDefault="0039433D" w:rsidP="001C2276">
            <w:pPr>
              <w:spacing w:after="0" w:line="240" w:lineRule="auto"/>
              <w:rPr>
                <w:rFonts w:ascii="Calibri" w:eastAsia="Calibri" w:hAnsi="Calibri" w:cs="Calibri"/>
                <w:sz w:val="16"/>
                <w:szCs w:val="20"/>
              </w:rPr>
            </w:pPr>
            <w:r w:rsidRPr="001C2276">
              <w:rPr>
                <w:rFonts w:ascii="Calibri" w:eastAsia="Calibri" w:hAnsi="Calibri" w:cs="Calibri"/>
                <w:sz w:val="16"/>
                <w:szCs w:val="20"/>
              </w:rPr>
              <w:t>pojemność: 120 L</w:t>
            </w:r>
          </w:p>
          <w:p w14:paraId="1F761003" w14:textId="77777777" w:rsidR="0039433D" w:rsidRPr="001C2276" w:rsidRDefault="0039433D" w:rsidP="001C2276">
            <w:pPr>
              <w:spacing w:after="0" w:line="240" w:lineRule="auto"/>
              <w:rPr>
                <w:rFonts w:ascii="Calibri" w:eastAsia="Calibri" w:hAnsi="Calibri" w:cs="Calibri"/>
                <w:sz w:val="16"/>
                <w:szCs w:val="20"/>
              </w:rPr>
            </w:pPr>
            <w:r w:rsidRPr="001C2276">
              <w:rPr>
                <w:rFonts w:ascii="Calibri" w:eastAsia="Calibri" w:hAnsi="Calibri" w:cs="Calibri"/>
                <w:sz w:val="16"/>
                <w:szCs w:val="20"/>
              </w:rPr>
              <w:t>kolor: ŻÓŁTY</w:t>
            </w:r>
          </w:p>
          <w:p w14:paraId="0F51100B" w14:textId="77777777" w:rsidR="0039433D" w:rsidRPr="001C2276" w:rsidRDefault="0039433D" w:rsidP="001C2276">
            <w:pPr>
              <w:spacing w:after="0" w:line="240" w:lineRule="auto"/>
              <w:rPr>
                <w:rFonts w:ascii="Calibri" w:eastAsia="Calibri" w:hAnsi="Calibri" w:cs="Calibri"/>
                <w:sz w:val="16"/>
                <w:szCs w:val="20"/>
              </w:rPr>
            </w:pPr>
            <w:r w:rsidRPr="001C2276">
              <w:rPr>
                <w:rFonts w:ascii="Calibri" w:eastAsia="Calibri" w:hAnsi="Calibri" w:cs="Calibri"/>
                <w:sz w:val="16"/>
                <w:szCs w:val="20"/>
                <w:u w:val="single"/>
              </w:rPr>
              <w:t>nadruk</w:t>
            </w:r>
            <w:r w:rsidRPr="001C2276">
              <w:rPr>
                <w:rFonts w:ascii="Calibri" w:eastAsia="Calibri" w:hAnsi="Calibri" w:cs="Calibri"/>
                <w:sz w:val="16"/>
                <w:szCs w:val="20"/>
              </w:rPr>
              <w:t xml:space="preserve">: </w:t>
            </w:r>
          </w:p>
          <w:p w14:paraId="6322D48C" w14:textId="76C30471" w:rsidR="0039433D" w:rsidRPr="001C2276" w:rsidRDefault="0039433D" w:rsidP="001C2276">
            <w:pPr>
              <w:spacing w:after="0" w:line="240" w:lineRule="auto"/>
              <w:rPr>
                <w:rFonts w:ascii="Calibri" w:eastAsia="Calibri" w:hAnsi="Calibri" w:cs="Calibri"/>
                <w:sz w:val="16"/>
                <w:szCs w:val="20"/>
              </w:rPr>
            </w:pPr>
            <w:r w:rsidRPr="001C2276">
              <w:rPr>
                <w:rFonts w:ascii="Calibri" w:eastAsia="Calibri" w:hAnsi="Calibri" w:cs="Calibri"/>
                <w:sz w:val="16"/>
                <w:szCs w:val="20"/>
              </w:rPr>
              <w:t xml:space="preserve">według wzoru podanego w </w:t>
            </w:r>
            <w:r w:rsidR="009C1813" w:rsidRPr="009C1813">
              <w:rPr>
                <w:rFonts w:ascii="Calibri" w:eastAsia="Calibri" w:hAnsi="Calibri" w:cs="Calibri"/>
                <w:sz w:val="16"/>
                <w:szCs w:val="20"/>
              </w:rPr>
              <w:t xml:space="preserve">zapytaniu ofertowym 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0D95F" w14:textId="77777777" w:rsidR="0039433D" w:rsidRPr="001C2276" w:rsidRDefault="0039433D" w:rsidP="001C2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1C2276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METALE I TWORZYWA SZTUCZNE</w:t>
            </w:r>
          </w:p>
          <w:p w14:paraId="34DFFB89" w14:textId="77777777" w:rsidR="0039433D" w:rsidRPr="001C2276" w:rsidRDefault="0039433D" w:rsidP="001C2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pl-PL"/>
              </w:rPr>
            </w:pPr>
            <w:r w:rsidRPr="001C2276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pl-PL"/>
              </w:rPr>
              <w:t>FIRMA</w:t>
            </w:r>
          </w:p>
          <w:p w14:paraId="0FC19170" w14:textId="77777777" w:rsidR="0039433D" w:rsidRPr="001C2276" w:rsidRDefault="0039433D" w:rsidP="001C2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  <w:p w14:paraId="0FF520ED" w14:textId="77777777" w:rsidR="0039433D" w:rsidRPr="001C2276" w:rsidRDefault="0039433D" w:rsidP="001C2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1C2276">
              <w:rPr>
                <w:rFonts w:ascii="Calibri" w:eastAsia="Calibri" w:hAnsi="Calibri" w:cs="Calibri"/>
                <w:bCs/>
                <w:sz w:val="16"/>
                <w:szCs w:val="16"/>
              </w:rPr>
              <w:t>wymiar ok.700x1000 mm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9FCD028" w14:textId="77777777" w:rsidR="0039433D" w:rsidRPr="001C2276" w:rsidRDefault="0039433D" w:rsidP="001C2276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sz w:val="18"/>
                <w:szCs w:val="20"/>
              </w:rPr>
            </w:pPr>
          </w:p>
          <w:p w14:paraId="02CA60E2" w14:textId="77777777" w:rsidR="0039433D" w:rsidRPr="001C2276" w:rsidRDefault="0039433D" w:rsidP="001C2276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sz w:val="18"/>
                <w:szCs w:val="20"/>
              </w:rPr>
            </w:pPr>
          </w:p>
          <w:p w14:paraId="28F3631E" w14:textId="77777777" w:rsidR="0039433D" w:rsidRPr="001C2276" w:rsidRDefault="0039433D" w:rsidP="001C2276">
            <w:pPr>
              <w:spacing w:after="0" w:line="240" w:lineRule="auto"/>
              <w:rPr>
                <w:rFonts w:ascii="Calibri" w:eastAsia="Calibri" w:hAnsi="Calibri" w:cs="Calibri"/>
                <w:b/>
                <w:sz w:val="18"/>
                <w:szCs w:val="20"/>
              </w:rPr>
            </w:pPr>
          </w:p>
          <w:p w14:paraId="1C2E4567" w14:textId="77777777" w:rsidR="0039433D" w:rsidRPr="001C2276" w:rsidRDefault="0039433D" w:rsidP="001C2276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sz w:val="18"/>
                <w:szCs w:val="20"/>
              </w:rPr>
            </w:pPr>
            <w:r w:rsidRPr="001C2276">
              <w:rPr>
                <w:rFonts w:ascii="Calibri" w:eastAsia="Calibri" w:hAnsi="Calibri" w:cs="Calibri"/>
                <w:b/>
                <w:sz w:val="18"/>
                <w:szCs w:val="20"/>
              </w:rPr>
              <w:t>1.000</w:t>
            </w: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6CEA656" w14:textId="77777777" w:rsidR="0039433D" w:rsidRPr="001C2276" w:rsidRDefault="0039433D" w:rsidP="001C2276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sz w:val="18"/>
                <w:szCs w:val="20"/>
              </w:rPr>
            </w:pP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A749976" w14:textId="77777777" w:rsidR="0039433D" w:rsidRPr="001C2276" w:rsidRDefault="0039433D" w:rsidP="001C2276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sz w:val="18"/>
                <w:szCs w:val="20"/>
              </w:rPr>
            </w:pP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D2665CD" w14:textId="58E5943C" w:rsidR="0039433D" w:rsidRPr="001C2276" w:rsidRDefault="0039433D" w:rsidP="001C2276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sz w:val="18"/>
                <w:szCs w:val="20"/>
              </w:rPr>
            </w:pP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D00FAC7" w14:textId="6E13EADF" w:rsidR="0039433D" w:rsidRPr="001C2276" w:rsidRDefault="0039433D" w:rsidP="001C2276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sz w:val="18"/>
                <w:szCs w:val="20"/>
              </w:rPr>
            </w:pPr>
          </w:p>
        </w:tc>
      </w:tr>
      <w:tr w:rsidR="0039433D" w:rsidRPr="001C2276" w14:paraId="59ACDCA1" w14:textId="0DCE8A61" w:rsidTr="00625128">
        <w:trPr>
          <w:trHeight w:val="162"/>
        </w:trPr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9014A7" w14:textId="77777777" w:rsidR="0039433D" w:rsidRPr="001C2276" w:rsidRDefault="0039433D" w:rsidP="001C2276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sz w:val="16"/>
                <w:szCs w:val="20"/>
              </w:rPr>
            </w:pPr>
            <w:r w:rsidRPr="001C2276">
              <w:rPr>
                <w:rFonts w:ascii="Calibri" w:eastAsia="Calibri" w:hAnsi="Calibri" w:cs="Calibri"/>
                <w:b/>
                <w:sz w:val="16"/>
                <w:szCs w:val="20"/>
              </w:rPr>
              <w:t>4.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7532BF" w14:textId="77777777" w:rsidR="0039433D" w:rsidRPr="001C2276" w:rsidRDefault="0039433D" w:rsidP="001C2276">
            <w:pPr>
              <w:spacing w:after="0" w:line="240" w:lineRule="auto"/>
              <w:rPr>
                <w:rFonts w:ascii="Calibri" w:eastAsia="Calibri" w:hAnsi="Calibri" w:cs="Calibri"/>
                <w:sz w:val="16"/>
                <w:szCs w:val="20"/>
              </w:rPr>
            </w:pPr>
            <w:r w:rsidRPr="001C2276">
              <w:rPr>
                <w:rFonts w:ascii="Calibri" w:eastAsia="Calibri" w:hAnsi="Calibri" w:cs="Calibri"/>
                <w:sz w:val="16"/>
                <w:szCs w:val="20"/>
              </w:rPr>
              <w:t>Worek do selektywnej zbiórki odpadów</w:t>
            </w:r>
          </w:p>
          <w:p w14:paraId="34288854" w14:textId="77777777" w:rsidR="0039433D" w:rsidRPr="001C2276" w:rsidRDefault="0039433D" w:rsidP="001C2276">
            <w:pPr>
              <w:spacing w:after="0" w:line="240" w:lineRule="auto"/>
              <w:rPr>
                <w:rFonts w:ascii="Calibri" w:eastAsia="Calibri" w:hAnsi="Calibri" w:cs="Calibri"/>
                <w:sz w:val="16"/>
                <w:szCs w:val="20"/>
              </w:rPr>
            </w:pPr>
            <w:r w:rsidRPr="001C2276">
              <w:rPr>
                <w:rFonts w:ascii="Calibri" w:eastAsia="Calibri" w:hAnsi="Calibri" w:cs="Calibri"/>
                <w:sz w:val="16"/>
                <w:szCs w:val="20"/>
              </w:rPr>
              <w:t>materiał: folia LDPE lub HDPE</w:t>
            </w:r>
          </w:p>
          <w:p w14:paraId="1202C82C" w14:textId="77777777" w:rsidR="0039433D" w:rsidRPr="001C2276" w:rsidRDefault="0039433D" w:rsidP="001C2276">
            <w:pPr>
              <w:spacing w:after="0" w:line="240" w:lineRule="auto"/>
              <w:rPr>
                <w:rFonts w:ascii="Calibri" w:eastAsia="Calibri" w:hAnsi="Calibri" w:cs="Calibri"/>
                <w:sz w:val="16"/>
                <w:szCs w:val="20"/>
              </w:rPr>
            </w:pPr>
            <w:r w:rsidRPr="001C2276">
              <w:rPr>
                <w:rFonts w:ascii="Calibri" w:eastAsia="Calibri" w:hAnsi="Calibri" w:cs="Calibri"/>
                <w:sz w:val="16"/>
                <w:szCs w:val="20"/>
              </w:rPr>
              <w:t>grubość: 0,045 µ</w:t>
            </w:r>
          </w:p>
          <w:p w14:paraId="0FC608AB" w14:textId="77777777" w:rsidR="0039433D" w:rsidRPr="001C2276" w:rsidRDefault="0039433D" w:rsidP="001C2276">
            <w:pPr>
              <w:spacing w:after="0" w:line="240" w:lineRule="auto"/>
              <w:rPr>
                <w:rFonts w:ascii="Calibri" w:eastAsia="Calibri" w:hAnsi="Calibri" w:cs="Calibri"/>
                <w:sz w:val="16"/>
                <w:szCs w:val="20"/>
              </w:rPr>
            </w:pPr>
            <w:r w:rsidRPr="001C2276">
              <w:rPr>
                <w:rFonts w:ascii="Calibri" w:eastAsia="Calibri" w:hAnsi="Calibri" w:cs="Calibri"/>
                <w:sz w:val="16"/>
                <w:szCs w:val="20"/>
              </w:rPr>
              <w:t>pojemność: 80 L</w:t>
            </w:r>
          </w:p>
          <w:p w14:paraId="3B4742F1" w14:textId="77777777" w:rsidR="0039433D" w:rsidRPr="001C2276" w:rsidRDefault="0039433D" w:rsidP="001C2276">
            <w:pPr>
              <w:spacing w:after="0" w:line="240" w:lineRule="auto"/>
              <w:rPr>
                <w:rFonts w:ascii="Calibri" w:eastAsia="Calibri" w:hAnsi="Calibri" w:cs="Calibri"/>
                <w:sz w:val="16"/>
                <w:szCs w:val="20"/>
              </w:rPr>
            </w:pPr>
            <w:r w:rsidRPr="001C2276">
              <w:rPr>
                <w:rFonts w:ascii="Calibri" w:eastAsia="Calibri" w:hAnsi="Calibri" w:cs="Calibri"/>
                <w:sz w:val="16"/>
                <w:szCs w:val="20"/>
              </w:rPr>
              <w:t>kolor: ŻÓŁTY</w:t>
            </w:r>
          </w:p>
          <w:p w14:paraId="37DFE195" w14:textId="77777777" w:rsidR="0039433D" w:rsidRPr="001C2276" w:rsidRDefault="0039433D" w:rsidP="001C2276">
            <w:pPr>
              <w:spacing w:after="0" w:line="240" w:lineRule="auto"/>
              <w:rPr>
                <w:rFonts w:ascii="Calibri" w:eastAsia="Calibri" w:hAnsi="Calibri" w:cs="Calibri"/>
                <w:sz w:val="16"/>
                <w:szCs w:val="20"/>
              </w:rPr>
            </w:pPr>
            <w:r w:rsidRPr="001C2276">
              <w:rPr>
                <w:rFonts w:ascii="Calibri" w:eastAsia="Calibri" w:hAnsi="Calibri" w:cs="Calibri"/>
                <w:sz w:val="16"/>
                <w:szCs w:val="20"/>
                <w:u w:val="single"/>
              </w:rPr>
              <w:t>nadruk</w:t>
            </w:r>
            <w:r w:rsidRPr="001C2276">
              <w:rPr>
                <w:rFonts w:ascii="Calibri" w:eastAsia="Calibri" w:hAnsi="Calibri" w:cs="Calibri"/>
                <w:sz w:val="16"/>
                <w:szCs w:val="20"/>
              </w:rPr>
              <w:t xml:space="preserve">: </w:t>
            </w:r>
          </w:p>
          <w:p w14:paraId="3372A176" w14:textId="30214375" w:rsidR="0039433D" w:rsidRPr="001C2276" w:rsidRDefault="0039433D" w:rsidP="001C2276">
            <w:pPr>
              <w:spacing w:after="0" w:line="240" w:lineRule="auto"/>
              <w:rPr>
                <w:rFonts w:ascii="Calibri" w:eastAsia="Calibri" w:hAnsi="Calibri" w:cs="Calibri"/>
                <w:sz w:val="16"/>
                <w:szCs w:val="20"/>
              </w:rPr>
            </w:pPr>
            <w:r w:rsidRPr="001C2276">
              <w:rPr>
                <w:rFonts w:ascii="Calibri" w:eastAsia="Calibri" w:hAnsi="Calibri" w:cs="Calibri"/>
                <w:sz w:val="16"/>
                <w:szCs w:val="20"/>
              </w:rPr>
              <w:t xml:space="preserve">według wzoru podanego w </w:t>
            </w:r>
            <w:r w:rsidR="009C1813" w:rsidRPr="009C1813">
              <w:rPr>
                <w:rFonts w:ascii="Calibri" w:eastAsia="Calibri" w:hAnsi="Calibri" w:cs="Calibri"/>
                <w:sz w:val="16"/>
                <w:szCs w:val="20"/>
              </w:rPr>
              <w:t xml:space="preserve">zapytaniu ofertowym 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A8F7C5" w14:textId="77777777" w:rsidR="0039433D" w:rsidRPr="001C2276" w:rsidRDefault="0039433D" w:rsidP="001C2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1C2276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METALE I TWORZYWA SZTUCZNE</w:t>
            </w:r>
          </w:p>
          <w:p w14:paraId="20361A7C" w14:textId="77777777" w:rsidR="0039433D" w:rsidRPr="001C2276" w:rsidRDefault="0039433D" w:rsidP="001C2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pl-PL"/>
              </w:rPr>
            </w:pPr>
            <w:r w:rsidRPr="001C2276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pl-PL"/>
              </w:rPr>
              <w:t>FIRMA</w:t>
            </w:r>
          </w:p>
          <w:p w14:paraId="56A2B953" w14:textId="77777777" w:rsidR="0039433D" w:rsidRPr="001C2276" w:rsidRDefault="0039433D" w:rsidP="001C2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1C2276">
              <w:rPr>
                <w:rFonts w:ascii="Calibri" w:eastAsia="Calibri" w:hAnsi="Calibri" w:cs="Calibri"/>
                <w:bCs/>
                <w:sz w:val="16"/>
                <w:szCs w:val="16"/>
              </w:rPr>
              <w:t>wymiar ok.600x800 mm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BAC7A6C" w14:textId="77777777" w:rsidR="0039433D" w:rsidRPr="001C2276" w:rsidRDefault="0039433D" w:rsidP="001C2276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sz w:val="18"/>
                <w:szCs w:val="20"/>
              </w:rPr>
            </w:pPr>
          </w:p>
          <w:p w14:paraId="62E14FD5" w14:textId="77777777" w:rsidR="0039433D" w:rsidRPr="001C2276" w:rsidRDefault="0039433D" w:rsidP="001C2276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sz w:val="18"/>
                <w:szCs w:val="20"/>
              </w:rPr>
            </w:pPr>
          </w:p>
          <w:p w14:paraId="78C08CF8" w14:textId="77777777" w:rsidR="0039433D" w:rsidRPr="001C2276" w:rsidRDefault="0039433D" w:rsidP="001C2276">
            <w:pPr>
              <w:spacing w:after="0" w:line="240" w:lineRule="auto"/>
              <w:rPr>
                <w:rFonts w:ascii="Calibri" w:eastAsia="Calibri" w:hAnsi="Calibri" w:cs="Calibri"/>
                <w:b/>
                <w:sz w:val="18"/>
                <w:szCs w:val="20"/>
              </w:rPr>
            </w:pPr>
          </w:p>
          <w:p w14:paraId="0DED0A32" w14:textId="52A36254" w:rsidR="0039433D" w:rsidRPr="001C2276" w:rsidRDefault="00D3656D" w:rsidP="001C2276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sz w:val="18"/>
                <w:szCs w:val="20"/>
              </w:rPr>
            </w:pPr>
            <w:r>
              <w:rPr>
                <w:rFonts w:ascii="Calibri" w:eastAsia="Calibri" w:hAnsi="Calibri" w:cs="Calibri"/>
                <w:b/>
                <w:sz w:val="18"/>
                <w:szCs w:val="20"/>
              </w:rPr>
              <w:t>5</w:t>
            </w:r>
            <w:r w:rsidR="0039433D" w:rsidRPr="001C2276">
              <w:rPr>
                <w:rFonts w:ascii="Calibri" w:eastAsia="Calibri" w:hAnsi="Calibri" w:cs="Calibri"/>
                <w:b/>
                <w:sz w:val="18"/>
                <w:szCs w:val="20"/>
              </w:rPr>
              <w:t>00</w:t>
            </w: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112341F" w14:textId="77777777" w:rsidR="0039433D" w:rsidRPr="001C2276" w:rsidRDefault="0039433D" w:rsidP="001C2276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sz w:val="18"/>
                <w:szCs w:val="20"/>
              </w:rPr>
            </w:pP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013F7F6" w14:textId="77777777" w:rsidR="0039433D" w:rsidRPr="001C2276" w:rsidRDefault="0039433D" w:rsidP="001C2276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sz w:val="18"/>
                <w:szCs w:val="20"/>
              </w:rPr>
            </w:pP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CD15025" w14:textId="5FC267C6" w:rsidR="0039433D" w:rsidRPr="001C2276" w:rsidRDefault="0039433D" w:rsidP="001C2276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sz w:val="18"/>
                <w:szCs w:val="20"/>
              </w:rPr>
            </w:pP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79F5F63" w14:textId="6F125199" w:rsidR="0039433D" w:rsidRPr="001C2276" w:rsidRDefault="0039433D" w:rsidP="001C2276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sz w:val="18"/>
                <w:szCs w:val="20"/>
              </w:rPr>
            </w:pPr>
          </w:p>
        </w:tc>
      </w:tr>
      <w:tr w:rsidR="0039433D" w:rsidRPr="001C2276" w14:paraId="091A0E27" w14:textId="00CCDF01" w:rsidTr="00625128">
        <w:trPr>
          <w:trHeight w:val="162"/>
        </w:trPr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798FCBB" w14:textId="77777777" w:rsidR="0039433D" w:rsidRPr="001C2276" w:rsidRDefault="0039433D" w:rsidP="001C2276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sz w:val="16"/>
                <w:szCs w:val="20"/>
              </w:rPr>
            </w:pPr>
            <w:r w:rsidRPr="001C2276">
              <w:rPr>
                <w:rFonts w:ascii="Calibri" w:eastAsia="Calibri" w:hAnsi="Calibri" w:cs="Calibri"/>
                <w:b/>
                <w:sz w:val="16"/>
                <w:szCs w:val="20"/>
              </w:rPr>
              <w:t>5.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3246F85" w14:textId="77777777" w:rsidR="0039433D" w:rsidRPr="001C2276" w:rsidRDefault="0039433D" w:rsidP="001C2276">
            <w:pPr>
              <w:spacing w:after="0" w:line="240" w:lineRule="auto"/>
              <w:rPr>
                <w:rFonts w:ascii="Calibri" w:eastAsia="Calibri" w:hAnsi="Calibri" w:cs="Calibri"/>
                <w:sz w:val="16"/>
                <w:szCs w:val="20"/>
              </w:rPr>
            </w:pPr>
            <w:r w:rsidRPr="001C2276">
              <w:rPr>
                <w:rFonts w:ascii="Calibri" w:eastAsia="Calibri" w:hAnsi="Calibri" w:cs="Calibri"/>
                <w:sz w:val="16"/>
                <w:szCs w:val="20"/>
              </w:rPr>
              <w:t>Worek do selektywnej zbiórki odpadów</w:t>
            </w:r>
          </w:p>
          <w:p w14:paraId="47D71623" w14:textId="77777777" w:rsidR="0039433D" w:rsidRPr="001C2276" w:rsidRDefault="0039433D" w:rsidP="001C2276">
            <w:pPr>
              <w:spacing w:after="0" w:line="240" w:lineRule="auto"/>
              <w:rPr>
                <w:rFonts w:ascii="Calibri" w:eastAsia="Calibri" w:hAnsi="Calibri" w:cs="Calibri"/>
                <w:sz w:val="16"/>
                <w:szCs w:val="20"/>
              </w:rPr>
            </w:pPr>
            <w:r w:rsidRPr="001C2276">
              <w:rPr>
                <w:rFonts w:ascii="Calibri" w:eastAsia="Calibri" w:hAnsi="Calibri" w:cs="Calibri"/>
                <w:sz w:val="16"/>
                <w:szCs w:val="20"/>
              </w:rPr>
              <w:t>materiał: folia LDPE lub HDPE</w:t>
            </w:r>
          </w:p>
          <w:p w14:paraId="217907DF" w14:textId="77777777" w:rsidR="0039433D" w:rsidRPr="001C2276" w:rsidRDefault="0039433D" w:rsidP="001C2276">
            <w:pPr>
              <w:spacing w:after="0" w:line="240" w:lineRule="auto"/>
              <w:rPr>
                <w:rFonts w:ascii="Calibri" w:eastAsia="Calibri" w:hAnsi="Calibri" w:cs="Calibri"/>
                <w:sz w:val="16"/>
                <w:szCs w:val="20"/>
              </w:rPr>
            </w:pPr>
            <w:r w:rsidRPr="001C2276">
              <w:rPr>
                <w:rFonts w:ascii="Calibri" w:eastAsia="Calibri" w:hAnsi="Calibri" w:cs="Calibri"/>
                <w:sz w:val="16"/>
                <w:szCs w:val="20"/>
              </w:rPr>
              <w:t>grubość: 0,045 µ</w:t>
            </w:r>
          </w:p>
          <w:p w14:paraId="3B2FB09B" w14:textId="77777777" w:rsidR="0039433D" w:rsidRPr="001C2276" w:rsidRDefault="0039433D" w:rsidP="001C2276">
            <w:pPr>
              <w:spacing w:after="0" w:line="240" w:lineRule="auto"/>
              <w:rPr>
                <w:rFonts w:ascii="Calibri" w:eastAsia="Calibri" w:hAnsi="Calibri" w:cs="Calibri"/>
                <w:sz w:val="16"/>
                <w:szCs w:val="20"/>
              </w:rPr>
            </w:pPr>
            <w:r w:rsidRPr="001C2276">
              <w:rPr>
                <w:rFonts w:ascii="Calibri" w:eastAsia="Calibri" w:hAnsi="Calibri" w:cs="Calibri"/>
                <w:sz w:val="16"/>
                <w:szCs w:val="20"/>
              </w:rPr>
              <w:t>pojemność: 60 L</w:t>
            </w:r>
          </w:p>
          <w:p w14:paraId="2F9705CC" w14:textId="77777777" w:rsidR="0039433D" w:rsidRPr="001C2276" w:rsidRDefault="0039433D" w:rsidP="001C2276">
            <w:pPr>
              <w:spacing w:after="0" w:line="240" w:lineRule="auto"/>
              <w:rPr>
                <w:rFonts w:ascii="Calibri" w:eastAsia="Calibri" w:hAnsi="Calibri" w:cs="Calibri"/>
                <w:sz w:val="16"/>
                <w:szCs w:val="20"/>
              </w:rPr>
            </w:pPr>
            <w:r w:rsidRPr="001C2276">
              <w:rPr>
                <w:rFonts w:ascii="Calibri" w:eastAsia="Calibri" w:hAnsi="Calibri" w:cs="Calibri"/>
                <w:sz w:val="16"/>
                <w:szCs w:val="20"/>
              </w:rPr>
              <w:t>kolor: ŻÓŁTY</w:t>
            </w:r>
          </w:p>
          <w:p w14:paraId="4FC634A1" w14:textId="77777777" w:rsidR="0039433D" w:rsidRPr="001C2276" w:rsidRDefault="0039433D" w:rsidP="001C2276">
            <w:pPr>
              <w:spacing w:after="0" w:line="240" w:lineRule="auto"/>
              <w:rPr>
                <w:rFonts w:ascii="Calibri" w:eastAsia="Calibri" w:hAnsi="Calibri" w:cs="Calibri"/>
                <w:sz w:val="16"/>
                <w:szCs w:val="20"/>
              </w:rPr>
            </w:pPr>
            <w:r w:rsidRPr="001C2276">
              <w:rPr>
                <w:rFonts w:ascii="Calibri" w:eastAsia="Calibri" w:hAnsi="Calibri" w:cs="Calibri"/>
                <w:sz w:val="16"/>
                <w:szCs w:val="20"/>
                <w:u w:val="single"/>
              </w:rPr>
              <w:t>nadruk</w:t>
            </w:r>
            <w:r w:rsidRPr="001C2276">
              <w:rPr>
                <w:rFonts w:ascii="Calibri" w:eastAsia="Calibri" w:hAnsi="Calibri" w:cs="Calibri"/>
                <w:sz w:val="16"/>
                <w:szCs w:val="20"/>
              </w:rPr>
              <w:t xml:space="preserve">: </w:t>
            </w:r>
          </w:p>
          <w:p w14:paraId="3B3EE4CE" w14:textId="529CA227" w:rsidR="0039433D" w:rsidRPr="001C2276" w:rsidRDefault="0039433D" w:rsidP="001C2276">
            <w:pPr>
              <w:spacing w:after="0" w:line="240" w:lineRule="auto"/>
              <w:rPr>
                <w:rFonts w:ascii="Calibri" w:eastAsia="Calibri" w:hAnsi="Calibri" w:cs="Calibri"/>
                <w:sz w:val="16"/>
                <w:szCs w:val="20"/>
              </w:rPr>
            </w:pPr>
            <w:r w:rsidRPr="001C2276">
              <w:rPr>
                <w:rFonts w:ascii="Calibri" w:eastAsia="Calibri" w:hAnsi="Calibri" w:cs="Calibri"/>
                <w:sz w:val="16"/>
                <w:szCs w:val="20"/>
              </w:rPr>
              <w:lastRenderedPageBreak/>
              <w:t xml:space="preserve">według wzoru podanego w </w:t>
            </w:r>
            <w:r w:rsidR="009C1813" w:rsidRPr="009C1813">
              <w:rPr>
                <w:rFonts w:ascii="Calibri" w:eastAsia="Calibri" w:hAnsi="Calibri" w:cs="Calibri"/>
                <w:sz w:val="16"/>
                <w:szCs w:val="20"/>
              </w:rPr>
              <w:t xml:space="preserve">zapytaniu ofertowym 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6DC7DD7" w14:textId="77777777" w:rsidR="0039433D" w:rsidRPr="001C2276" w:rsidRDefault="0039433D" w:rsidP="001C2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1C2276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lastRenderedPageBreak/>
              <w:t>METALE I TWORZYWA SZTUCZNE</w:t>
            </w:r>
          </w:p>
          <w:p w14:paraId="03D48B22" w14:textId="77777777" w:rsidR="0039433D" w:rsidRPr="001C2276" w:rsidRDefault="0039433D" w:rsidP="001C2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pl-PL"/>
              </w:rPr>
            </w:pPr>
            <w:r w:rsidRPr="001C2276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pl-PL"/>
              </w:rPr>
              <w:t>FIRMA</w:t>
            </w:r>
          </w:p>
          <w:p w14:paraId="0BEA4BBB" w14:textId="77777777" w:rsidR="0039433D" w:rsidRPr="001C2276" w:rsidRDefault="0039433D" w:rsidP="001C2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1C2276">
              <w:rPr>
                <w:rFonts w:ascii="Calibri" w:eastAsia="Calibri" w:hAnsi="Calibri" w:cs="Calibri"/>
                <w:bCs/>
                <w:sz w:val="16"/>
                <w:szCs w:val="16"/>
              </w:rPr>
              <w:t>wymiar ok.600x700 mm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667F723" w14:textId="77777777" w:rsidR="0039433D" w:rsidRPr="001C2276" w:rsidRDefault="0039433D" w:rsidP="001C2276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sz w:val="18"/>
                <w:szCs w:val="20"/>
              </w:rPr>
            </w:pPr>
          </w:p>
          <w:p w14:paraId="4D80C804" w14:textId="77777777" w:rsidR="0039433D" w:rsidRPr="001C2276" w:rsidRDefault="0039433D" w:rsidP="001C2276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sz w:val="18"/>
                <w:szCs w:val="20"/>
              </w:rPr>
            </w:pPr>
          </w:p>
          <w:p w14:paraId="6086142C" w14:textId="77777777" w:rsidR="0039433D" w:rsidRPr="001C2276" w:rsidRDefault="0039433D" w:rsidP="001C2276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sz w:val="18"/>
                <w:szCs w:val="20"/>
              </w:rPr>
            </w:pPr>
          </w:p>
          <w:p w14:paraId="12C0CA35" w14:textId="56A0F3ED" w:rsidR="0039433D" w:rsidRPr="001C2276" w:rsidRDefault="00D3656D" w:rsidP="001C2276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sz w:val="18"/>
                <w:szCs w:val="20"/>
              </w:rPr>
            </w:pPr>
            <w:r>
              <w:rPr>
                <w:rFonts w:ascii="Calibri" w:eastAsia="Calibri" w:hAnsi="Calibri" w:cs="Calibri"/>
                <w:b/>
                <w:sz w:val="18"/>
                <w:szCs w:val="20"/>
              </w:rPr>
              <w:t>5</w:t>
            </w:r>
            <w:r w:rsidR="0039433D" w:rsidRPr="001C2276">
              <w:rPr>
                <w:rFonts w:ascii="Calibri" w:eastAsia="Calibri" w:hAnsi="Calibri" w:cs="Calibri"/>
                <w:b/>
                <w:sz w:val="18"/>
                <w:szCs w:val="20"/>
              </w:rPr>
              <w:t>00</w:t>
            </w: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F90D5E3" w14:textId="77777777" w:rsidR="0039433D" w:rsidRPr="001C2276" w:rsidRDefault="0039433D" w:rsidP="001C2276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sz w:val="18"/>
                <w:szCs w:val="20"/>
              </w:rPr>
            </w:pP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5EBE5F4" w14:textId="77777777" w:rsidR="0039433D" w:rsidRPr="001C2276" w:rsidRDefault="0039433D" w:rsidP="001C2276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sz w:val="18"/>
                <w:szCs w:val="20"/>
              </w:rPr>
            </w:pP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E7B2599" w14:textId="15A7EAEB" w:rsidR="0039433D" w:rsidRPr="001C2276" w:rsidRDefault="0039433D" w:rsidP="001C2276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sz w:val="18"/>
                <w:szCs w:val="20"/>
              </w:rPr>
            </w:pP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E93D56C" w14:textId="1ECDF6A0" w:rsidR="0039433D" w:rsidRPr="001C2276" w:rsidRDefault="0039433D" w:rsidP="001C2276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sz w:val="18"/>
                <w:szCs w:val="20"/>
              </w:rPr>
            </w:pPr>
          </w:p>
        </w:tc>
      </w:tr>
      <w:tr w:rsidR="0039433D" w:rsidRPr="001C2276" w14:paraId="401FB258" w14:textId="38024BF0" w:rsidTr="00625128">
        <w:trPr>
          <w:trHeight w:val="162"/>
        </w:trPr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479D98CD" w14:textId="77777777" w:rsidR="0039433D" w:rsidRPr="001C2276" w:rsidRDefault="0039433D" w:rsidP="001C2276">
            <w:pPr>
              <w:spacing w:after="0" w:line="240" w:lineRule="auto"/>
              <w:rPr>
                <w:rFonts w:ascii="Calibri" w:eastAsia="Calibri" w:hAnsi="Calibri" w:cs="Calibri"/>
                <w:b/>
                <w:sz w:val="16"/>
                <w:szCs w:val="20"/>
              </w:rPr>
            </w:pPr>
            <w:r w:rsidRPr="001C2276">
              <w:rPr>
                <w:rFonts w:ascii="Calibri" w:eastAsia="Calibri" w:hAnsi="Calibri" w:cs="Calibri"/>
                <w:b/>
                <w:sz w:val="16"/>
                <w:szCs w:val="20"/>
              </w:rPr>
              <w:t>6.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03FBD7E1" w14:textId="77777777" w:rsidR="0039433D" w:rsidRPr="001C2276" w:rsidRDefault="0039433D" w:rsidP="001C2276">
            <w:pPr>
              <w:spacing w:after="0" w:line="240" w:lineRule="auto"/>
              <w:rPr>
                <w:rFonts w:ascii="Calibri" w:eastAsia="Calibri" w:hAnsi="Calibri" w:cs="Calibri"/>
                <w:sz w:val="16"/>
                <w:szCs w:val="18"/>
              </w:rPr>
            </w:pPr>
            <w:r w:rsidRPr="001C2276">
              <w:rPr>
                <w:rFonts w:ascii="Calibri" w:eastAsia="Calibri" w:hAnsi="Calibri" w:cs="Calibri"/>
                <w:sz w:val="16"/>
                <w:szCs w:val="18"/>
              </w:rPr>
              <w:t>Worek do selektywnej zbiórki odpadów</w:t>
            </w:r>
          </w:p>
          <w:p w14:paraId="6F957953" w14:textId="77777777" w:rsidR="0039433D" w:rsidRPr="001C2276" w:rsidRDefault="0039433D" w:rsidP="001C2276">
            <w:pPr>
              <w:spacing w:after="0" w:line="240" w:lineRule="auto"/>
              <w:rPr>
                <w:rFonts w:ascii="Calibri" w:eastAsia="Calibri" w:hAnsi="Calibri" w:cs="Calibri"/>
                <w:sz w:val="16"/>
                <w:szCs w:val="18"/>
              </w:rPr>
            </w:pPr>
            <w:r w:rsidRPr="001C2276">
              <w:rPr>
                <w:rFonts w:ascii="Calibri" w:eastAsia="Calibri" w:hAnsi="Calibri" w:cs="Calibri"/>
                <w:sz w:val="16"/>
                <w:szCs w:val="18"/>
              </w:rPr>
              <w:t>materiał: folia LDPE lub HDPE</w:t>
            </w:r>
          </w:p>
          <w:p w14:paraId="545C53E5" w14:textId="77777777" w:rsidR="0039433D" w:rsidRPr="001C2276" w:rsidRDefault="0039433D" w:rsidP="001C2276">
            <w:pPr>
              <w:spacing w:after="0" w:line="240" w:lineRule="auto"/>
              <w:rPr>
                <w:rFonts w:ascii="Calibri" w:eastAsia="Calibri" w:hAnsi="Calibri" w:cs="Calibri"/>
                <w:sz w:val="16"/>
                <w:szCs w:val="18"/>
              </w:rPr>
            </w:pPr>
            <w:r w:rsidRPr="001C2276">
              <w:rPr>
                <w:rFonts w:ascii="Calibri" w:eastAsia="Calibri" w:hAnsi="Calibri" w:cs="Calibri"/>
                <w:sz w:val="16"/>
                <w:szCs w:val="18"/>
              </w:rPr>
              <w:t>grubość: 0,06 µ</w:t>
            </w:r>
          </w:p>
          <w:p w14:paraId="750B6403" w14:textId="77777777" w:rsidR="0039433D" w:rsidRPr="001C2276" w:rsidRDefault="0039433D" w:rsidP="001C2276">
            <w:pPr>
              <w:spacing w:after="0" w:line="240" w:lineRule="auto"/>
              <w:rPr>
                <w:rFonts w:ascii="Calibri" w:eastAsia="Calibri" w:hAnsi="Calibri" w:cs="Calibri"/>
                <w:sz w:val="16"/>
                <w:szCs w:val="18"/>
              </w:rPr>
            </w:pPr>
            <w:r w:rsidRPr="001C2276">
              <w:rPr>
                <w:rFonts w:ascii="Calibri" w:eastAsia="Calibri" w:hAnsi="Calibri" w:cs="Calibri"/>
                <w:sz w:val="16"/>
                <w:szCs w:val="18"/>
              </w:rPr>
              <w:t>pojemność: 120 L</w:t>
            </w:r>
          </w:p>
          <w:p w14:paraId="5108AF8A" w14:textId="77777777" w:rsidR="0039433D" w:rsidRPr="001C2276" w:rsidRDefault="0039433D" w:rsidP="001C2276">
            <w:pPr>
              <w:spacing w:after="0" w:line="240" w:lineRule="auto"/>
              <w:rPr>
                <w:rFonts w:ascii="Calibri" w:eastAsia="Calibri" w:hAnsi="Calibri" w:cs="Calibri"/>
                <w:sz w:val="16"/>
                <w:szCs w:val="18"/>
              </w:rPr>
            </w:pPr>
            <w:r w:rsidRPr="001C2276">
              <w:rPr>
                <w:rFonts w:ascii="Calibri" w:eastAsia="Calibri" w:hAnsi="Calibri" w:cs="Calibri"/>
                <w:sz w:val="16"/>
                <w:szCs w:val="18"/>
              </w:rPr>
              <w:t>kolor: ZIELONY</w:t>
            </w:r>
          </w:p>
          <w:p w14:paraId="55432310" w14:textId="77777777" w:rsidR="0039433D" w:rsidRPr="001C2276" w:rsidRDefault="0039433D" w:rsidP="001C2276">
            <w:pPr>
              <w:spacing w:after="0" w:line="240" w:lineRule="auto"/>
              <w:rPr>
                <w:rFonts w:ascii="Calibri" w:eastAsia="Calibri" w:hAnsi="Calibri" w:cs="Calibri"/>
                <w:sz w:val="16"/>
                <w:szCs w:val="18"/>
              </w:rPr>
            </w:pPr>
            <w:r w:rsidRPr="001C2276">
              <w:rPr>
                <w:rFonts w:ascii="Calibri" w:eastAsia="Calibri" w:hAnsi="Calibri" w:cs="Calibri"/>
                <w:sz w:val="16"/>
                <w:szCs w:val="18"/>
                <w:u w:val="single"/>
              </w:rPr>
              <w:t>nadruk</w:t>
            </w:r>
            <w:r w:rsidRPr="001C2276">
              <w:rPr>
                <w:rFonts w:ascii="Calibri" w:eastAsia="Calibri" w:hAnsi="Calibri" w:cs="Calibri"/>
                <w:sz w:val="16"/>
                <w:szCs w:val="18"/>
              </w:rPr>
              <w:t xml:space="preserve">: </w:t>
            </w:r>
          </w:p>
          <w:p w14:paraId="54EA3B92" w14:textId="5D13CD13" w:rsidR="0039433D" w:rsidRPr="001C2276" w:rsidRDefault="0039433D" w:rsidP="001C2276">
            <w:pPr>
              <w:spacing w:after="0" w:line="240" w:lineRule="auto"/>
              <w:rPr>
                <w:rFonts w:ascii="Calibri" w:eastAsia="Calibri" w:hAnsi="Calibri" w:cs="Calibri"/>
                <w:sz w:val="16"/>
                <w:szCs w:val="18"/>
              </w:rPr>
            </w:pPr>
            <w:r w:rsidRPr="001C2276">
              <w:rPr>
                <w:rFonts w:ascii="Calibri" w:eastAsia="Calibri" w:hAnsi="Calibri" w:cs="Calibri"/>
                <w:sz w:val="16"/>
                <w:szCs w:val="18"/>
              </w:rPr>
              <w:t>według wzoru podanego w</w:t>
            </w:r>
            <w:r w:rsidR="009C1813">
              <w:t xml:space="preserve"> </w:t>
            </w:r>
            <w:r w:rsidR="009C1813" w:rsidRPr="009C1813">
              <w:rPr>
                <w:rFonts w:ascii="Calibri" w:eastAsia="Calibri" w:hAnsi="Calibri" w:cs="Calibri"/>
                <w:sz w:val="16"/>
                <w:szCs w:val="18"/>
              </w:rPr>
              <w:t>zapytaniu ofertowym</w:t>
            </w:r>
          </w:p>
          <w:p w14:paraId="38FC205D" w14:textId="77777777" w:rsidR="0039433D" w:rsidRPr="001C2276" w:rsidRDefault="0039433D" w:rsidP="001C2276">
            <w:pPr>
              <w:spacing w:after="0" w:line="240" w:lineRule="auto"/>
              <w:rPr>
                <w:rFonts w:ascii="Calibri" w:eastAsia="Calibri" w:hAnsi="Calibri" w:cs="Calibri"/>
                <w:sz w:val="16"/>
                <w:szCs w:val="18"/>
              </w:rPr>
            </w:pP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B725ED6" w14:textId="77777777" w:rsidR="0039433D" w:rsidRPr="001C2276" w:rsidRDefault="0039433D" w:rsidP="001C2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1C227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SZKŁO</w:t>
            </w:r>
          </w:p>
          <w:p w14:paraId="2DAD036C" w14:textId="77777777" w:rsidR="0039433D" w:rsidRPr="001C2276" w:rsidRDefault="0039433D" w:rsidP="001C2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</w:p>
          <w:p w14:paraId="61690B3E" w14:textId="77777777" w:rsidR="0039433D" w:rsidRPr="001C2276" w:rsidRDefault="0039433D" w:rsidP="001C2276">
            <w:pPr>
              <w:spacing w:after="0" w:line="240" w:lineRule="auto"/>
              <w:jc w:val="center"/>
              <w:rPr>
                <w:rFonts w:ascii="Calibri" w:eastAsia="Calibri" w:hAnsi="Calibri" w:cs="Calibri"/>
                <w:bCs/>
                <w:sz w:val="18"/>
                <w:szCs w:val="20"/>
              </w:rPr>
            </w:pPr>
            <w:r w:rsidRPr="001C2276">
              <w:rPr>
                <w:rFonts w:ascii="Calibri" w:eastAsia="Calibri" w:hAnsi="Calibri" w:cs="Calibri"/>
                <w:bCs/>
                <w:sz w:val="18"/>
                <w:szCs w:val="20"/>
              </w:rPr>
              <w:t>wymiar ok.700x1000 mm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5E12E88" w14:textId="77777777" w:rsidR="0039433D" w:rsidRPr="001C2276" w:rsidRDefault="0039433D" w:rsidP="001C2276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sz w:val="18"/>
                <w:szCs w:val="20"/>
              </w:rPr>
            </w:pPr>
          </w:p>
          <w:p w14:paraId="7AC2C52F" w14:textId="77777777" w:rsidR="0039433D" w:rsidRPr="001C2276" w:rsidRDefault="0039433D" w:rsidP="001C2276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sz w:val="18"/>
                <w:szCs w:val="20"/>
              </w:rPr>
            </w:pPr>
          </w:p>
          <w:p w14:paraId="1D139B9B" w14:textId="77777777" w:rsidR="0039433D" w:rsidRPr="001C2276" w:rsidRDefault="0039433D" w:rsidP="001C2276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sz w:val="18"/>
                <w:szCs w:val="20"/>
              </w:rPr>
            </w:pPr>
          </w:p>
          <w:p w14:paraId="144542C8" w14:textId="154746A5" w:rsidR="0039433D" w:rsidRPr="001C2276" w:rsidRDefault="009C7FFB" w:rsidP="001C2276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sz w:val="18"/>
                <w:szCs w:val="20"/>
              </w:rPr>
            </w:pPr>
            <w:r>
              <w:rPr>
                <w:rFonts w:ascii="Calibri" w:eastAsia="Calibri" w:hAnsi="Calibri" w:cs="Calibri"/>
                <w:b/>
                <w:sz w:val="18"/>
                <w:szCs w:val="20"/>
              </w:rPr>
              <w:t>65</w:t>
            </w:r>
            <w:r w:rsidR="0039433D" w:rsidRPr="001C2276">
              <w:rPr>
                <w:rFonts w:ascii="Calibri" w:eastAsia="Calibri" w:hAnsi="Calibri" w:cs="Calibri"/>
                <w:b/>
                <w:sz w:val="18"/>
                <w:szCs w:val="20"/>
              </w:rPr>
              <w:t>.000</w:t>
            </w: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997FC85" w14:textId="77777777" w:rsidR="0039433D" w:rsidRPr="001C2276" w:rsidRDefault="0039433D" w:rsidP="001C2276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sz w:val="18"/>
                <w:szCs w:val="20"/>
              </w:rPr>
            </w:pP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00E94E9" w14:textId="77777777" w:rsidR="0039433D" w:rsidRPr="001C2276" w:rsidRDefault="0039433D" w:rsidP="001C2276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sz w:val="18"/>
                <w:szCs w:val="20"/>
              </w:rPr>
            </w:pP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0B7AA8A" w14:textId="5840912F" w:rsidR="0039433D" w:rsidRPr="001C2276" w:rsidRDefault="0039433D" w:rsidP="001C2276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sz w:val="18"/>
                <w:szCs w:val="20"/>
              </w:rPr>
            </w:pP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B281AF7" w14:textId="10037BF9" w:rsidR="0039433D" w:rsidRPr="001C2276" w:rsidRDefault="0039433D" w:rsidP="001C2276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sz w:val="18"/>
                <w:szCs w:val="20"/>
              </w:rPr>
            </w:pPr>
          </w:p>
        </w:tc>
      </w:tr>
      <w:tr w:rsidR="0039433D" w:rsidRPr="001C2276" w14:paraId="2F6464D6" w14:textId="05C5C158" w:rsidTr="00625128">
        <w:trPr>
          <w:trHeight w:val="162"/>
        </w:trPr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B09C2F2" w14:textId="77777777" w:rsidR="0039433D" w:rsidRPr="001C2276" w:rsidRDefault="0039433D" w:rsidP="001C2276">
            <w:pPr>
              <w:spacing w:after="0" w:line="240" w:lineRule="auto"/>
              <w:rPr>
                <w:rFonts w:ascii="Calibri" w:eastAsia="Calibri" w:hAnsi="Calibri" w:cs="Calibri"/>
                <w:b/>
                <w:sz w:val="16"/>
                <w:szCs w:val="20"/>
              </w:rPr>
            </w:pPr>
            <w:r w:rsidRPr="001C2276">
              <w:rPr>
                <w:rFonts w:ascii="Calibri" w:eastAsia="Calibri" w:hAnsi="Calibri" w:cs="Calibri"/>
                <w:b/>
                <w:sz w:val="16"/>
                <w:szCs w:val="20"/>
              </w:rPr>
              <w:t>7.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08883BF" w14:textId="77777777" w:rsidR="0039433D" w:rsidRPr="001C2276" w:rsidRDefault="0039433D" w:rsidP="001C2276">
            <w:pPr>
              <w:spacing w:after="0" w:line="240" w:lineRule="auto"/>
              <w:rPr>
                <w:rFonts w:ascii="Calibri" w:eastAsia="Calibri" w:hAnsi="Calibri" w:cs="Calibri"/>
                <w:sz w:val="16"/>
                <w:szCs w:val="18"/>
              </w:rPr>
            </w:pPr>
            <w:r w:rsidRPr="001C2276">
              <w:rPr>
                <w:rFonts w:ascii="Calibri" w:eastAsia="Calibri" w:hAnsi="Calibri" w:cs="Calibri"/>
                <w:sz w:val="16"/>
                <w:szCs w:val="18"/>
              </w:rPr>
              <w:t>Worek do selektywnej zbiórki odpadów</w:t>
            </w:r>
          </w:p>
          <w:p w14:paraId="70331B50" w14:textId="77777777" w:rsidR="0039433D" w:rsidRPr="001C2276" w:rsidRDefault="0039433D" w:rsidP="001C2276">
            <w:pPr>
              <w:spacing w:after="0" w:line="240" w:lineRule="auto"/>
              <w:rPr>
                <w:rFonts w:ascii="Calibri" w:eastAsia="Calibri" w:hAnsi="Calibri" w:cs="Calibri"/>
                <w:sz w:val="16"/>
                <w:szCs w:val="18"/>
              </w:rPr>
            </w:pPr>
            <w:r w:rsidRPr="001C2276">
              <w:rPr>
                <w:rFonts w:ascii="Calibri" w:eastAsia="Calibri" w:hAnsi="Calibri" w:cs="Calibri"/>
                <w:sz w:val="16"/>
                <w:szCs w:val="18"/>
              </w:rPr>
              <w:t>materiał: folia LDPE lub HDPE</w:t>
            </w:r>
          </w:p>
          <w:p w14:paraId="73ABBF99" w14:textId="77777777" w:rsidR="0039433D" w:rsidRPr="001C2276" w:rsidRDefault="0039433D" w:rsidP="001C2276">
            <w:pPr>
              <w:spacing w:after="0" w:line="240" w:lineRule="auto"/>
              <w:rPr>
                <w:rFonts w:ascii="Calibri" w:eastAsia="Calibri" w:hAnsi="Calibri" w:cs="Calibri"/>
                <w:sz w:val="16"/>
                <w:szCs w:val="18"/>
              </w:rPr>
            </w:pPr>
            <w:r w:rsidRPr="001C2276">
              <w:rPr>
                <w:rFonts w:ascii="Calibri" w:eastAsia="Calibri" w:hAnsi="Calibri" w:cs="Calibri"/>
                <w:sz w:val="16"/>
                <w:szCs w:val="18"/>
              </w:rPr>
              <w:t>grubość: 0,06 µ</w:t>
            </w:r>
          </w:p>
          <w:p w14:paraId="1EE25462" w14:textId="77777777" w:rsidR="0039433D" w:rsidRPr="001C2276" w:rsidRDefault="0039433D" w:rsidP="001C2276">
            <w:pPr>
              <w:spacing w:after="0" w:line="240" w:lineRule="auto"/>
              <w:rPr>
                <w:rFonts w:ascii="Calibri" w:eastAsia="Calibri" w:hAnsi="Calibri" w:cs="Calibri"/>
                <w:sz w:val="16"/>
                <w:szCs w:val="18"/>
              </w:rPr>
            </w:pPr>
            <w:r w:rsidRPr="001C2276">
              <w:rPr>
                <w:rFonts w:ascii="Calibri" w:eastAsia="Calibri" w:hAnsi="Calibri" w:cs="Calibri"/>
                <w:sz w:val="16"/>
                <w:szCs w:val="18"/>
              </w:rPr>
              <w:t>pojemność: 80 L</w:t>
            </w:r>
          </w:p>
          <w:p w14:paraId="6BCBFA8E" w14:textId="77777777" w:rsidR="0039433D" w:rsidRPr="001C2276" w:rsidRDefault="0039433D" w:rsidP="001C2276">
            <w:pPr>
              <w:spacing w:after="0" w:line="240" w:lineRule="auto"/>
              <w:rPr>
                <w:rFonts w:ascii="Calibri" w:eastAsia="Calibri" w:hAnsi="Calibri" w:cs="Calibri"/>
                <w:sz w:val="16"/>
                <w:szCs w:val="18"/>
              </w:rPr>
            </w:pPr>
            <w:r w:rsidRPr="001C2276">
              <w:rPr>
                <w:rFonts w:ascii="Calibri" w:eastAsia="Calibri" w:hAnsi="Calibri" w:cs="Calibri"/>
                <w:sz w:val="16"/>
                <w:szCs w:val="18"/>
              </w:rPr>
              <w:t>kolor: ZIELONY</w:t>
            </w:r>
          </w:p>
          <w:p w14:paraId="0B581A51" w14:textId="77777777" w:rsidR="0039433D" w:rsidRPr="001C2276" w:rsidRDefault="0039433D" w:rsidP="001C2276">
            <w:pPr>
              <w:spacing w:after="0" w:line="240" w:lineRule="auto"/>
              <w:rPr>
                <w:rFonts w:ascii="Calibri" w:eastAsia="Calibri" w:hAnsi="Calibri" w:cs="Calibri"/>
                <w:sz w:val="16"/>
                <w:szCs w:val="18"/>
              </w:rPr>
            </w:pPr>
            <w:r w:rsidRPr="001C2276">
              <w:rPr>
                <w:rFonts w:ascii="Calibri" w:eastAsia="Calibri" w:hAnsi="Calibri" w:cs="Calibri"/>
                <w:sz w:val="16"/>
                <w:szCs w:val="18"/>
                <w:u w:val="single"/>
              </w:rPr>
              <w:t>nadruk</w:t>
            </w:r>
            <w:r w:rsidRPr="001C2276">
              <w:rPr>
                <w:rFonts w:ascii="Calibri" w:eastAsia="Calibri" w:hAnsi="Calibri" w:cs="Calibri"/>
                <w:sz w:val="16"/>
                <w:szCs w:val="18"/>
              </w:rPr>
              <w:t xml:space="preserve">: </w:t>
            </w:r>
          </w:p>
          <w:p w14:paraId="7CB39373" w14:textId="40D11D00" w:rsidR="0039433D" w:rsidRPr="001C2276" w:rsidRDefault="0039433D" w:rsidP="001C2276">
            <w:pPr>
              <w:spacing w:after="0" w:line="240" w:lineRule="auto"/>
              <w:rPr>
                <w:rFonts w:ascii="Calibri" w:eastAsia="Calibri" w:hAnsi="Calibri" w:cs="Calibri"/>
                <w:sz w:val="16"/>
                <w:szCs w:val="18"/>
              </w:rPr>
            </w:pPr>
            <w:r w:rsidRPr="001C2276">
              <w:rPr>
                <w:rFonts w:ascii="Calibri" w:eastAsia="Calibri" w:hAnsi="Calibri" w:cs="Calibri"/>
                <w:sz w:val="16"/>
                <w:szCs w:val="18"/>
              </w:rPr>
              <w:t xml:space="preserve">według wzoru podanego w </w:t>
            </w:r>
            <w:r w:rsidR="009C1813" w:rsidRPr="009C1813">
              <w:rPr>
                <w:rFonts w:ascii="Calibri" w:eastAsia="Calibri" w:hAnsi="Calibri" w:cs="Calibri"/>
                <w:sz w:val="16"/>
                <w:szCs w:val="18"/>
              </w:rPr>
              <w:t xml:space="preserve">zapytaniu ofertowym 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02C91C0" w14:textId="77777777" w:rsidR="0039433D" w:rsidRPr="001C2276" w:rsidRDefault="0039433D" w:rsidP="001C2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1C227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SZKŁO</w:t>
            </w:r>
          </w:p>
          <w:p w14:paraId="18E026AE" w14:textId="77777777" w:rsidR="0039433D" w:rsidRPr="001C2276" w:rsidRDefault="0039433D" w:rsidP="001C2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1C2276">
              <w:rPr>
                <w:rFonts w:ascii="Calibri" w:eastAsia="Times New Roman" w:hAnsi="Calibri" w:cs="Calibri"/>
                <w:b/>
                <w:bCs/>
                <w:lang w:eastAsia="pl-PL"/>
              </w:rPr>
              <w:t>FIRMA</w:t>
            </w:r>
          </w:p>
          <w:p w14:paraId="6A388FF7" w14:textId="77777777" w:rsidR="0039433D" w:rsidRPr="001C2276" w:rsidRDefault="0039433D" w:rsidP="001C2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1C2276">
              <w:rPr>
                <w:rFonts w:ascii="Calibri" w:eastAsia="Calibri" w:hAnsi="Calibri" w:cs="Calibri"/>
                <w:bCs/>
                <w:sz w:val="18"/>
                <w:szCs w:val="20"/>
              </w:rPr>
              <w:t>wymiar ok.600x800 mm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6F7DDC2" w14:textId="77777777" w:rsidR="0039433D" w:rsidRPr="001C2276" w:rsidRDefault="0039433D" w:rsidP="001C2276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sz w:val="18"/>
                <w:szCs w:val="20"/>
              </w:rPr>
            </w:pPr>
          </w:p>
          <w:p w14:paraId="3E032BF3" w14:textId="77777777" w:rsidR="0039433D" w:rsidRPr="001C2276" w:rsidRDefault="0039433D" w:rsidP="001C2276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sz w:val="18"/>
                <w:szCs w:val="20"/>
              </w:rPr>
            </w:pPr>
          </w:p>
          <w:p w14:paraId="1AB9E644" w14:textId="77777777" w:rsidR="0039433D" w:rsidRPr="001C2276" w:rsidRDefault="0039433D" w:rsidP="001C2276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sz w:val="18"/>
                <w:szCs w:val="20"/>
              </w:rPr>
            </w:pPr>
          </w:p>
          <w:p w14:paraId="68C38223" w14:textId="0DBDDBE2" w:rsidR="0039433D" w:rsidRPr="001C2276" w:rsidRDefault="009C7FFB" w:rsidP="001C2276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sz w:val="18"/>
                <w:szCs w:val="20"/>
              </w:rPr>
            </w:pPr>
            <w:r>
              <w:rPr>
                <w:rFonts w:ascii="Calibri" w:eastAsia="Calibri" w:hAnsi="Calibri" w:cs="Calibri"/>
                <w:b/>
                <w:sz w:val="18"/>
                <w:szCs w:val="20"/>
              </w:rPr>
              <w:t>5</w:t>
            </w:r>
            <w:r w:rsidR="0039433D" w:rsidRPr="001C2276">
              <w:rPr>
                <w:rFonts w:ascii="Calibri" w:eastAsia="Calibri" w:hAnsi="Calibri" w:cs="Calibri"/>
                <w:b/>
                <w:sz w:val="18"/>
                <w:szCs w:val="20"/>
              </w:rPr>
              <w:t>00</w:t>
            </w: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745A12D" w14:textId="77777777" w:rsidR="0039433D" w:rsidRPr="001C2276" w:rsidRDefault="0039433D" w:rsidP="001C2276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sz w:val="18"/>
                <w:szCs w:val="20"/>
              </w:rPr>
            </w:pP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4503B7E" w14:textId="77777777" w:rsidR="0039433D" w:rsidRPr="001C2276" w:rsidRDefault="0039433D" w:rsidP="001C2276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sz w:val="18"/>
                <w:szCs w:val="20"/>
              </w:rPr>
            </w:pP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2DA2746" w14:textId="383F6D48" w:rsidR="0039433D" w:rsidRPr="001C2276" w:rsidRDefault="0039433D" w:rsidP="001C2276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sz w:val="18"/>
                <w:szCs w:val="20"/>
              </w:rPr>
            </w:pP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E97094A" w14:textId="4B2E1B4D" w:rsidR="0039433D" w:rsidRPr="001C2276" w:rsidRDefault="0039433D" w:rsidP="001C2276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sz w:val="18"/>
                <w:szCs w:val="20"/>
              </w:rPr>
            </w:pPr>
          </w:p>
        </w:tc>
      </w:tr>
      <w:tr w:rsidR="0039433D" w:rsidRPr="001C2276" w14:paraId="140FC2EC" w14:textId="529C45C1" w:rsidTr="00625128">
        <w:trPr>
          <w:trHeight w:val="162"/>
        </w:trPr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97D43B4" w14:textId="77777777" w:rsidR="0039433D" w:rsidRPr="001C2276" w:rsidRDefault="0039433D" w:rsidP="001C2276">
            <w:pPr>
              <w:spacing w:after="0" w:line="240" w:lineRule="auto"/>
              <w:rPr>
                <w:rFonts w:ascii="Calibri" w:eastAsia="Calibri" w:hAnsi="Calibri" w:cs="Calibri"/>
                <w:b/>
                <w:sz w:val="16"/>
                <w:szCs w:val="20"/>
              </w:rPr>
            </w:pPr>
            <w:r w:rsidRPr="001C2276">
              <w:rPr>
                <w:rFonts w:ascii="Calibri" w:eastAsia="Calibri" w:hAnsi="Calibri" w:cs="Calibri"/>
                <w:b/>
                <w:sz w:val="16"/>
                <w:szCs w:val="20"/>
              </w:rPr>
              <w:t>8.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59B21B1" w14:textId="77777777" w:rsidR="0039433D" w:rsidRPr="001C2276" w:rsidRDefault="0039433D" w:rsidP="001C2276">
            <w:pPr>
              <w:spacing w:after="0" w:line="240" w:lineRule="auto"/>
              <w:rPr>
                <w:rFonts w:ascii="Calibri" w:eastAsia="Calibri" w:hAnsi="Calibri" w:cs="Calibri"/>
                <w:sz w:val="16"/>
                <w:szCs w:val="18"/>
              </w:rPr>
            </w:pPr>
            <w:r w:rsidRPr="001C2276">
              <w:rPr>
                <w:rFonts w:ascii="Calibri" w:eastAsia="Calibri" w:hAnsi="Calibri" w:cs="Calibri"/>
                <w:sz w:val="16"/>
                <w:szCs w:val="18"/>
              </w:rPr>
              <w:t>Worek do selektywnej zbiórki odpadów</w:t>
            </w:r>
          </w:p>
          <w:p w14:paraId="7B6839D8" w14:textId="77777777" w:rsidR="0039433D" w:rsidRPr="001C2276" w:rsidRDefault="0039433D" w:rsidP="001C2276">
            <w:pPr>
              <w:spacing w:after="0" w:line="240" w:lineRule="auto"/>
              <w:rPr>
                <w:rFonts w:ascii="Calibri" w:eastAsia="Calibri" w:hAnsi="Calibri" w:cs="Calibri"/>
                <w:sz w:val="16"/>
                <w:szCs w:val="18"/>
              </w:rPr>
            </w:pPr>
            <w:r w:rsidRPr="001C2276">
              <w:rPr>
                <w:rFonts w:ascii="Calibri" w:eastAsia="Calibri" w:hAnsi="Calibri" w:cs="Calibri"/>
                <w:sz w:val="16"/>
                <w:szCs w:val="18"/>
              </w:rPr>
              <w:t>materiał: folia LDPE lub HDPE</w:t>
            </w:r>
          </w:p>
          <w:p w14:paraId="68801CA9" w14:textId="77777777" w:rsidR="0039433D" w:rsidRPr="001C2276" w:rsidRDefault="0039433D" w:rsidP="001C2276">
            <w:pPr>
              <w:spacing w:after="0" w:line="240" w:lineRule="auto"/>
              <w:rPr>
                <w:rFonts w:ascii="Calibri" w:eastAsia="Calibri" w:hAnsi="Calibri" w:cs="Calibri"/>
                <w:sz w:val="16"/>
                <w:szCs w:val="18"/>
              </w:rPr>
            </w:pPr>
            <w:r w:rsidRPr="001C2276">
              <w:rPr>
                <w:rFonts w:ascii="Calibri" w:eastAsia="Calibri" w:hAnsi="Calibri" w:cs="Calibri"/>
                <w:sz w:val="16"/>
                <w:szCs w:val="18"/>
              </w:rPr>
              <w:t>grubość: 0,06 µ</w:t>
            </w:r>
          </w:p>
          <w:p w14:paraId="15D86FB7" w14:textId="77777777" w:rsidR="0039433D" w:rsidRPr="001C2276" w:rsidRDefault="0039433D" w:rsidP="001C2276">
            <w:pPr>
              <w:spacing w:after="0" w:line="240" w:lineRule="auto"/>
              <w:rPr>
                <w:rFonts w:ascii="Calibri" w:eastAsia="Calibri" w:hAnsi="Calibri" w:cs="Calibri"/>
                <w:sz w:val="16"/>
                <w:szCs w:val="18"/>
              </w:rPr>
            </w:pPr>
            <w:r w:rsidRPr="001C2276">
              <w:rPr>
                <w:rFonts w:ascii="Calibri" w:eastAsia="Calibri" w:hAnsi="Calibri" w:cs="Calibri"/>
                <w:sz w:val="16"/>
                <w:szCs w:val="18"/>
              </w:rPr>
              <w:t>pojemność: 40 L</w:t>
            </w:r>
          </w:p>
          <w:p w14:paraId="2B427DAC" w14:textId="77777777" w:rsidR="0039433D" w:rsidRPr="001C2276" w:rsidRDefault="0039433D" w:rsidP="001C2276">
            <w:pPr>
              <w:spacing w:after="0" w:line="240" w:lineRule="auto"/>
              <w:rPr>
                <w:rFonts w:ascii="Calibri" w:eastAsia="Calibri" w:hAnsi="Calibri" w:cs="Calibri"/>
                <w:sz w:val="16"/>
                <w:szCs w:val="18"/>
              </w:rPr>
            </w:pPr>
            <w:r w:rsidRPr="001C2276">
              <w:rPr>
                <w:rFonts w:ascii="Calibri" w:eastAsia="Calibri" w:hAnsi="Calibri" w:cs="Calibri"/>
                <w:sz w:val="16"/>
                <w:szCs w:val="18"/>
              </w:rPr>
              <w:t>kolor: ZIELONY</w:t>
            </w:r>
          </w:p>
          <w:p w14:paraId="30DC002F" w14:textId="77777777" w:rsidR="0039433D" w:rsidRPr="001C2276" w:rsidRDefault="0039433D" w:rsidP="001C2276">
            <w:pPr>
              <w:spacing w:after="0" w:line="240" w:lineRule="auto"/>
              <w:rPr>
                <w:rFonts w:ascii="Calibri" w:eastAsia="Calibri" w:hAnsi="Calibri" w:cs="Calibri"/>
                <w:sz w:val="16"/>
                <w:szCs w:val="18"/>
              </w:rPr>
            </w:pPr>
            <w:r w:rsidRPr="001C2276">
              <w:rPr>
                <w:rFonts w:ascii="Calibri" w:eastAsia="Calibri" w:hAnsi="Calibri" w:cs="Calibri"/>
                <w:sz w:val="16"/>
                <w:szCs w:val="18"/>
                <w:u w:val="single"/>
              </w:rPr>
              <w:t>nadruk</w:t>
            </w:r>
            <w:r w:rsidRPr="001C2276">
              <w:rPr>
                <w:rFonts w:ascii="Calibri" w:eastAsia="Calibri" w:hAnsi="Calibri" w:cs="Calibri"/>
                <w:sz w:val="16"/>
                <w:szCs w:val="18"/>
              </w:rPr>
              <w:t xml:space="preserve">: </w:t>
            </w:r>
          </w:p>
          <w:p w14:paraId="2BD8AF62" w14:textId="57BC6C5B" w:rsidR="0039433D" w:rsidRPr="001C2276" w:rsidRDefault="0039433D" w:rsidP="001C2276">
            <w:pPr>
              <w:spacing w:after="0" w:line="240" w:lineRule="auto"/>
              <w:rPr>
                <w:rFonts w:ascii="Calibri" w:eastAsia="Calibri" w:hAnsi="Calibri" w:cs="Calibri"/>
                <w:sz w:val="16"/>
                <w:szCs w:val="18"/>
              </w:rPr>
            </w:pPr>
            <w:r w:rsidRPr="001C2276">
              <w:rPr>
                <w:rFonts w:ascii="Calibri" w:eastAsia="Calibri" w:hAnsi="Calibri" w:cs="Calibri"/>
                <w:sz w:val="16"/>
                <w:szCs w:val="18"/>
              </w:rPr>
              <w:t>według wzoru podanego w</w:t>
            </w:r>
            <w:r w:rsidR="007B12EE">
              <w:t xml:space="preserve"> </w:t>
            </w:r>
            <w:r w:rsidR="007B12EE" w:rsidRPr="007B12EE">
              <w:rPr>
                <w:rFonts w:ascii="Calibri" w:eastAsia="Calibri" w:hAnsi="Calibri" w:cs="Calibri"/>
                <w:sz w:val="16"/>
                <w:szCs w:val="18"/>
              </w:rPr>
              <w:t>zapytaniu ofertowym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2CD097D" w14:textId="77777777" w:rsidR="0039433D" w:rsidRPr="001C2276" w:rsidRDefault="0039433D" w:rsidP="001C2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1C2276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SZKŁO</w:t>
            </w:r>
          </w:p>
          <w:p w14:paraId="7EF1C471" w14:textId="77777777" w:rsidR="0039433D" w:rsidRPr="001C2276" w:rsidRDefault="0039433D" w:rsidP="001C2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pl-PL"/>
              </w:rPr>
            </w:pPr>
            <w:r w:rsidRPr="001C2276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pl-PL"/>
              </w:rPr>
              <w:t>FIRMA</w:t>
            </w:r>
          </w:p>
          <w:p w14:paraId="1C0A208F" w14:textId="77777777" w:rsidR="0039433D" w:rsidRPr="001C2276" w:rsidRDefault="0039433D" w:rsidP="001C2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1C2276">
              <w:rPr>
                <w:rFonts w:ascii="Calibri" w:eastAsia="Calibri" w:hAnsi="Calibri" w:cs="Calibri"/>
                <w:bCs/>
                <w:sz w:val="16"/>
                <w:szCs w:val="16"/>
              </w:rPr>
              <w:t>wymiar ok.500x600 mm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B8FCB04" w14:textId="77777777" w:rsidR="0039433D" w:rsidRPr="001C2276" w:rsidRDefault="0039433D" w:rsidP="001C2276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sz w:val="18"/>
                <w:szCs w:val="20"/>
              </w:rPr>
            </w:pPr>
          </w:p>
          <w:p w14:paraId="666C33B7" w14:textId="77777777" w:rsidR="0039433D" w:rsidRPr="001C2276" w:rsidRDefault="0039433D" w:rsidP="001C2276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sz w:val="18"/>
                <w:szCs w:val="20"/>
              </w:rPr>
            </w:pPr>
          </w:p>
          <w:p w14:paraId="6008D676" w14:textId="77777777" w:rsidR="0039433D" w:rsidRPr="001C2276" w:rsidRDefault="0039433D" w:rsidP="001C2276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sz w:val="18"/>
                <w:szCs w:val="20"/>
              </w:rPr>
            </w:pPr>
          </w:p>
          <w:p w14:paraId="4E1844AF" w14:textId="27EA7E7E" w:rsidR="0039433D" w:rsidRPr="001C2276" w:rsidRDefault="009C7FFB" w:rsidP="001C2276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sz w:val="18"/>
                <w:szCs w:val="20"/>
              </w:rPr>
            </w:pPr>
            <w:r>
              <w:rPr>
                <w:rFonts w:ascii="Calibri" w:eastAsia="Calibri" w:hAnsi="Calibri" w:cs="Calibri"/>
                <w:b/>
                <w:sz w:val="18"/>
                <w:szCs w:val="20"/>
              </w:rPr>
              <w:t>5</w:t>
            </w:r>
            <w:r w:rsidR="0039433D" w:rsidRPr="001C2276">
              <w:rPr>
                <w:rFonts w:ascii="Calibri" w:eastAsia="Calibri" w:hAnsi="Calibri" w:cs="Calibri"/>
                <w:b/>
                <w:sz w:val="18"/>
                <w:szCs w:val="20"/>
              </w:rPr>
              <w:t>00</w:t>
            </w: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102C374" w14:textId="77777777" w:rsidR="0039433D" w:rsidRPr="001C2276" w:rsidRDefault="0039433D" w:rsidP="001C2276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sz w:val="18"/>
                <w:szCs w:val="20"/>
              </w:rPr>
            </w:pP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DBCB449" w14:textId="77777777" w:rsidR="0039433D" w:rsidRPr="001C2276" w:rsidRDefault="0039433D" w:rsidP="001C2276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sz w:val="18"/>
                <w:szCs w:val="20"/>
              </w:rPr>
            </w:pP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427EBAF" w14:textId="43A22044" w:rsidR="0039433D" w:rsidRPr="001C2276" w:rsidRDefault="0039433D" w:rsidP="001C2276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sz w:val="18"/>
                <w:szCs w:val="20"/>
              </w:rPr>
            </w:pP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02CCF4F" w14:textId="41AA7A70" w:rsidR="0039433D" w:rsidRPr="001C2276" w:rsidRDefault="0039433D" w:rsidP="001C2276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sz w:val="18"/>
                <w:szCs w:val="20"/>
              </w:rPr>
            </w:pPr>
          </w:p>
        </w:tc>
      </w:tr>
      <w:tr w:rsidR="0039433D" w:rsidRPr="001C2276" w14:paraId="640500F7" w14:textId="39B019AF" w:rsidTr="00625128">
        <w:trPr>
          <w:trHeight w:val="162"/>
        </w:trPr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B586F1" w14:textId="77777777" w:rsidR="0039433D" w:rsidRPr="001C2276" w:rsidRDefault="0039433D" w:rsidP="001C2276">
            <w:pPr>
              <w:spacing w:after="0" w:line="240" w:lineRule="auto"/>
              <w:rPr>
                <w:rFonts w:ascii="Calibri" w:eastAsia="Calibri" w:hAnsi="Calibri" w:cs="Calibri"/>
                <w:b/>
                <w:sz w:val="16"/>
                <w:szCs w:val="20"/>
              </w:rPr>
            </w:pPr>
            <w:r w:rsidRPr="001C2276">
              <w:rPr>
                <w:rFonts w:ascii="Calibri" w:eastAsia="Calibri" w:hAnsi="Calibri" w:cs="Calibri"/>
                <w:b/>
                <w:sz w:val="16"/>
                <w:szCs w:val="20"/>
              </w:rPr>
              <w:t>9.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068FA9" w14:textId="77777777" w:rsidR="0039433D" w:rsidRPr="001C2276" w:rsidRDefault="0039433D" w:rsidP="001C2276">
            <w:pPr>
              <w:spacing w:after="0" w:line="240" w:lineRule="auto"/>
              <w:rPr>
                <w:rFonts w:ascii="Calibri" w:eastAsia="Calibri" w:hAnsi="Calibri" w:cs="Calibri"/>
                <w:sz w:val="16"/>
                <w:szCs w:val="18"/>
              </w:rPr>
            </w:pPr>
            <w:r w:rsidRPr="001C2276">
              <w:rPr>
                <w:rFonts w:ascii="Calibri" w:eastAsia="Calibri" w:hAnsi="Calibri" w:cs="Calibri"/>
                <w:sz w:val="16"/>
                <w:szCs w:val="18"/>
              </w:rPr>
              <w:t>Worek do selektywnej zbiórki odpadów</w:t>
            </w:r>
          </w:p>
          <w:p w14:paraId="1CC22482" w14:textId="77777777" w:rsidR="0039433D" w:rsidRPr="001C2276" w:rsidRDefault="0039433D" w:rsidP="001C2276">
            <w:pPr>
              <w:spacing w:after="0" w:line="240" w:lineRule="auto"/>
              <w:rPr>
                <w:rFonts w:ascii="Calibri" w:eastAsia="Calibri" w:hAnsi="Calibri" w:cs="Calibri"/>
                <w:sz w:val="16"/>
                <w:szCs w:val="18"/>
              </w:rPr>
            </w:pPr>
            <w:r w:rsidRPr="001C2276">
              <w:rPr>
                <w:rFonts w:ascii="Calibri" w:eastAsia="Calibri" w:hAnsi="Calibri" w:cs="Calibri"/>
                <w:sz w:val="16"/>
                <w:szCs w:val="18"/>
              </w:rPr>
              <w:t>materiał: folia LDPE lub HDPE</w:t>
            </w:r>
          </w:p>
          <w:p w14:paraId="5EFF4818" w14:textId="77777777" w:rsidR="0039433D" w:rsidRPr="001C2276" w:rsidRDefault="0039433D" w:rsidP="001C2276">
            <w:pPr>
              <w:spacing w:after="0" w:line="240" w:lineRule="auto"/>
              <w:rPr>
                <w:rFonts w:ascii="Calibri" w:eastAsia="Calibri" w:hAnsi="Calibri" w:cs="Calibri"/>
                <w:sz w:val="16"/>
                <w:szCs w:val="18"/>
              </w:rPr>
            </w:pPr>
            <w:r w:rsidRPr="001C2276">
              <w:rPr>
                <w:rFonts w:ascii="Calibri" w:eastAsia="Calibri" w:hAnsi="Calibri" w:cs="Calibri"/>
                <w:sz w:val="16"/>
                <w:szCs w:val="18"/>
              </w:rPr>
              <w:t>grubość: 0,06 µ</w:t>
            </w:r>
          </w:p>
          <w:p w14:paraId="027DBBC1" w14:textId="77777777" w:rsidR="0039433D" w:rsidRPr="001C2276" w:rsidRDefault="0039433D" w:rsidP="001C2276">
            <w:pPr>
              <w:spacing w:after="0" w:line="240" w:lineRule="auto"/>
              <w:rPr>
                <w:rFonts w:ascii="Calibri" w:eastAsia="Calibri" w:hAnsi="Calibri" w:cs="Calibri"/>
                <w:sz w:val="16"/>
                <w:szCs w:val="18"/>
              </w:rPr>
            </w:pPr>
            <w:r w:rsidRPr="001C2276">
              <w:rPr>
                <w:rFonts w:ascii="Calibri" w:eastAsia="Calibri" w:hAnsi="Calibri" w:cs="Calibri"/>
                <w:sz w:val="16"/>
                <w:szCs w:val="18"/>
              </w:rPr>
              <w:t>pojemność: 120 L</w:t>
            </w:r>
          </w:p>
          <w:p w14:paraId="2C989855" w14:textId="77777777" w:rsidR="0039433D" w:rsidRPr="001C2276" w:rsidRDefault="0039433D" w:rsidP="001C2276">
            <w:pPr>
              <w:spacing w:after="0" w:line="240" w:lineRule="auto"/>
              <w:rPr>
                <w:rFonts w:ascii="Calibri" w:eastAsia="Calibri" w:hAnsi="Calibri" w:cs="Calibri"/>
                <w:sz w:val="16"/>
                <w:szCs w:val="18"/>
              </w:rPr>
            </w:pPr>
            <w:r w:rsidRPr="001C2276">
              <w:rPr>
                <w:rFonts w:ascii="Calibri" w:eastAsia="Calibri" w:hAnsi="Calibri" w:cs="Calibri"/>
                <w:sz w:val="16"/>
                <w:szCs w:val="18"/>
              </w:rPr>
              <w:t>kolor: NIEBIESKI</w:t>
            </w:r>
          </w:p>
          <w:p w14:paraId="7518B7B7" w14:textId="77777777" w:rsidR="0039433D" w:rsidRPr="001C2276" w:rsidRDefault="0039433D" w:rsidP="001C2276">
            <w:pPr>
              <w:spacing w:after="0" w:line="240" w:lineRule="auto"/>
              <w:rPr>
                <w:rFonts w:ascii="Calibri" w:eastAsia="Calibri" w:hAnsi="Calibri" w:cs="Calibri"/>
                <w:sz w:val="16"/>
                <w:szCs w:val="18"/>
              </w:rPr>
            </w:pPr>
            <w:r w:rsidRPr="001C2276">
              <w:rPr>
                <w:rFonts w:ascii="Calibri" w:eastAsia="Calibri" w:hAnsi="Calibri" w:cs="Calibri"/>
                <w:sz w:val="16"/>
                <w:szCs w:val="18"/>
                <w:u w:val="single"/>
              </w:rPr>
              <w:t>nadruk</w:t>
            </w:r>
            <w:r w:rsidRPr="001C2276">
              <w:rPr>
                <w:rFonts w:ascii="Calibri" w:eastAsia="Calibri" w:hAnsi="Calibri" w:cs="Calibri"/>
                <w:sz w:val="16"/>
                <w:szCs w:val="18"/>
              </w:rPr>
              <w:t xml:space="preserve">: </w:t>
            </w:r>
          </w:p>
          <w:p w14:paraId="2F362F5B" w14:textId="031184D8" w:rsidR="0039433D" w:rsidRPr="001C2276" w:rsidRDefault="0039433D" w:rsidP="001C2276">
            <w:pPr>
              <w:spacing w:after="0" w:line="240" w:lineRule="auto"/>
              <w:rPr>
                <w:rFonts w:ascii="Calibri" w:eastAsia="Calibri" w:hAnsi="Calibri" w:cs="Calibri"/>
                <w:sz w:val="16"/>
                <w:szCs w:val="18"/>
              </w:rPr>
            </w:pPr>
            <w:r w:rsidRPr="001C2276">
              <w:rPr>
                <w:rFonts w:ascii="Calibri" w:eastAsia="Calibri" w:hAnsi="Calibri" w:cs="Calibri"/>
                <w:sz w:val="16"/>
                <w:szCs w:val="18"/>
              </w:rPr>
              <w:t xml:space="preserve">według wzoru podanego w </w:t>
            </w:r>
            <w:r w:rsidR="007B12EE" w:rsidRPr="007B12EE">
              <w:rPr>
                <w:rFonts w:ascii="Calibri" w:eastAsia="Calibri" w:hAnsi="Calibri" w:cs="Calibri"/>
                <w:sz w:val="16"/>
                <w:szCs w:val="18"/>
              </w:rPr>
              <w:t xml:space="preserve">zapytaniu ofertowym 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CC3931E" w14:textId="77777777" w:rsidR="0039433D" w:rsidRPr="001C2276" w:rsidRDefault="0039433D" w:rsidP="001C2276">
            <w:pPr>
              <w:shd w:val="clear" w:color="auto" w:fill="FFFFFF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1C2276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PAPIER</w:t>
            </w:r>
          </w:p>
          <w:p w14:paraId="05EFD6AB" w14:textId="77777777" w:rsidR="0039433D" w:rsidRPr="001C2276" w:rsidRDefault="0039433D" w:rsidP="001C2276">
            <w:pPr>
              <w:spacing w:after="0" w:line="240" w:lineRule="auto"/>
              <w:rPr>
                <w:rFonts w:ascii="Calibri" w:eastAsia="Times New Roman" w:hAnsi="Calibri" w:cs="Calibri"/>
                <w:b/>
                <w:sz w:val="16"/>
                <w:szCs w:val="16"/>
                <w:lang w:eastAsia="pl-PL"/>
              </w:rPr>
            </w:pPr>
          </w:p>
          <w:p w14:paraId="5D0B1FC2" w14:textId="77777777" w:rsidR="0039433D" w:rsidRPr="001C2276" w:rsidRDefault="0039433D" w:rsidP="001C2276">
            <w:pPr>
              <w:spacing w:after="0" w:line="240" w:lineRule="auto"/>
              <w:jc w:val="center"/>
              <w:rPr>
                <w:rFonts w:ascii="Calibri" w:eastAsia="Calibri" w:hAnsi="Calibri" w:cs="Calibri"/>
                <w:bCs/>
                <w:color w:val="FFFFFF"/>
                <w:sz w:val="16"/>
                <w:szCs w:val="16"/>
              </w:rPr>
            </w:pPr>
            <w:r w:rsidRPr="001C2276">
              <w:rPr>
                <w:rFonts w:ascii="Calibri" w:eastAsia="Calibri" w:hAnsi="Calibri" w:cs="Calibri"/>
                <w:bCs/>
                <w:sz w:val="16"/>
                <w:szCs w:val="16"/>
              </w:rPr>
              <w:t>wymiar ok.700x1000 mm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ECE33D1" w14:textId="77777777" w:rsidR="0039433D" w:rsidRPr="001C2276" w:rsidRDefault="0039433D" w:rsidP="001C2276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sz w:val="18"/>
                <w:szCs w:val="20"/>
              </w:rPr>
            </w:pPr>
          </w:p>
          <w:p w14:paraId="17A68057" w14:textId="77777777" w:rsidR="0039433D" w:rsidRPr="001C2276" w:rsidRDefault="0039433D" w:rsidP="001C2276">
            <w:pPr>
              <w:spacing w:after="0" w:line="240" w:lineRule="auto"/>
              <w:rPr>
                <w:rFonts w:ascii="Calibri" w:eastAsia="Calibri" w:hAnsi="Calibri" w:cs="Calibri"/>
                <w:b/>
                <w:sz w:val="18"/>
                <w:szCs w:val="20"/>
              </w:rPr>
            </w:pPr>
          </w:p>
          <w:p w14:paraId="699651E9" w14:textId="77777777" w:rsidR="0039433D" w:rsidRPr="001C2276" w:rsidRDefault="0039433D" w:rsidP="001C2276">
            <w:pPr>
              <w:spacing w:after="0" w:line="240" w:lineRule="auto"/>
              <w:rPr>
                <w:rFonts w:ascii="Calibri" w:eastAsia="Calibri" w:hAnsi="Calibri" w:cs="Calibri"/>
                <w:b/>
                <w:sz w:val="18"/>
                <w:szCs w:val="20"/>
              </w:rPr>
            </w:pPr>
          </w:p>
          <w:p w14:paraId="46D13C59" w14:textId="72B376B2" w:rsidR="0039433D" w:rsidRPr="001C2276" w:rsidRDefault="009C7FFB" w:rsidP="001C2276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sz w:val="18"/>
                <w:szCs w:val="20"/>
              </w:rPr>
            </w:pPr>
            <w:r>
              <w:rPr>
                <w:rFonts w:ascii="Calibri" w:eastAsia="Calibri" w:hAnsi="Calibri" w:cs="Calibri"/>
                <w:b/>
                <w:sz w:val="18"/>
                <w:szCs w:val="20"/>
              </w:rPr>
              <w:t>10</w:t>
            </w:r>
            <w:r w:rsidR="0039433D" w:rsidRPr="001C2276">
              <w:rPr>
                <w:rFonts w:ascii="Calibri" w:eastAsia="Calibri" w:hAnsi="Calibri" w:cs="Calibri"/>
                <w:b/>
                <w:sz w:val="18"/>
                <w:szCs w:val="20"/>
              </w:rPr>
              <w:t>0.000</w:t>
            </w: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607C235" w14:textId="77777777" w:rsidR="0039433D" w:rsidRPr="001C2276" w:rsidRDefault="0039433D" w:rsidP="001C2276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sz w:val="18"/>
                <w:szCs w:val="20"/>
              </w:rPr>
            </w:pP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C86D525" w14:textId="77777777" w:rsidR="0039433D" w:rsidRPr="001C2276" w:rsidRDefault="0039433D" w:rsidP="001C2276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sz w:val="18"/>
                <w:szCs w:val="20"/>
              </w:rPr>
            </w:pP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691FC5F" w14:textId="316AE2AD" w:rsidR="0039433D" w:rsidRPr="001C2276" w:rsidRDefault="0039433D" w:rsidP="001C2276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sz w:val="18"/>
                <w:szCs w:val="20"/>
              </w:rPr>
            </w:pP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3D62844" w14:textId="3C168250" w:rsidR="0039433D" w:rsidRPr="001C2276" w:rsidRDefault="0039433D" w:rsidP="001C2276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sz w:val="18"/>
                <w:szCs w:val="20"/>
              </w:rPr>
            </w:pPr>
          </w:p>
        </w:tc>
      </w:tr>
      <w:tr w:rsidR="0039433D" w:rsidRPr="001C2276" w14:paraId="77F30219" w14:textId="0C2D26A4" w:rsidTr="00625128">
        <w:trPr>
          <w:trHeight w:val="162"/>
        </w:trPr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02ED61" w14:textId="77777777" w:rsidR="0039433D" w:rsidRPr="001C2276" w:rsidRDefault="0039433D" w:rsidP="001C2276">
            <w:pPr>
              <w:spacing w:after="0" w:line="240" w:lineRule="auto"/>
              <w:rPr>
                <w:rFonts w:ascii="Calibri" w:eastAsia="Calibri" w:hAnsi="Calibri" w:cs="Calibri"/>
                <w:b/>
                <w:sz w:val="16"/>
                <w:szCs w:val="20"/>
              </w:rPr>
            </w:pPr>
            <w:r w:rsidRPr="001C2276">
              <w:rPr>
                <w:rFonts w:ascii="Calibri" w:eastAsia="Calibri" w:hAnsi="Calibri" w:cs="Calibri"/>
                <w:b/>
                <w:sz w:val="16"/>
                <w:szCs w:val="20"/>
              </w:rPr>
              <w:t>10.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59806D" w14:textId="77777777" w:rsidR="0039433D" w:rsidRPr="001C2276" w:rsidRDefault="0039433D" w:rsidP="001C2276">
            <w:pPr>
              <w:spacing w:after="0" w:line="240" w:lineRule="auto"/>
              <w:rPr>
                <w:rFonts w:ascii="Calibri" w:eastAsia="Calibri" w:hAnsi="Calibri" w:cs="Calibri"/>
                <w:sz w:val="16"/>
                <w:szCs w:val="18"/>
              </w:rPr>
            </w:pPr>
            <w:r w:rsidRPr="001C2276">
              <w:rPr>
                <w:rFonts w:ascii="Calibri" w:eastAsia="Calibri" w:hAnsi="Calibri" w:cs="Calibri"/>
                <w:sz w:val="16"/>
                <w:szCs w:val="18"/>
              </w:rPr>
              <w:t>Worek do selektywnej zbiórki odpadów</w:t>
            </w:r>
          </w:p>
          <w:p w14:paraId="6AA0956F" w14:textId="77777777" w:rsidR="0039433D" w:rsidRPr="001C2276" w:rsidRDefault="0039433D" w:rsidP="001C2276">
            <w:pPr>
              <w:spacing w:after="0" w:line="240" w:lineRule="auto"/>
              <w:rPr>
                <w:rFonts w:ascii="Calibri" w:eastAsia="Calibri" w:hAnsi="Calibri" w:cs="Calibri"/>
                <w:sz w:val="16"/>
                <w:szCs w:val="18"/>
              </w:rPr>
            </w:pPr>
            <w:r w:rsidRPr="001C2276">
              <w:rPr>
                <w:rFonts w:ascii="Calibri" w:eastAsia="Calibri" w:hAnsi="Calibri" w:cs="Calibri"/>
                <w:sz w:val="16"/>
                <w:szCs w:val="18"/>
              </w:rPr>
              <w:t>materiał: folia LDPE lub HDPE</w:t>
            </w:r>
          </w:p>
          <w:p w14:paraId="2D91BA3D" w14:textId="77777777" w:rsidR="0039433D" w:rsidRPr="001C2276" w:rsidRDefault="0039433D" w:rsidP="001C2276">
            <w:pPr>
              <w:spacing w:after="0" w:line="240" w:lineRule="auto"/>
              <w:rPr>
                <w:rFonts w:ascii="Calibri" w:eastAsia="Calibri" w:hAnsi="Calibri" w:cs="Calibri"/>
                <w:sz w:val="16"/>
                <w:szCs w:val="18"/>
              </w:rPr>
            </w:pPr>
            <w:r w:rsidRPr="001C2276">
              <w:rPr>
                <w:rFonts w:ascii="Calibri" w:eastAsia="Calibri" w:hAnsi="Calibri" w:cs="Calibri"/>
                <w:sz w:val="16"/>
                <w:szCs w:val="18"/>
              </w:rPr>
              <w:t>grubość: 0,06 µ</w:t>
            </w:r>
          </w:p>
          <w:p w14:paraId="4AA273C0" w14:textId="77777777" w:rsidR="0039433D" w:rsidRPr="001C2276" w:rsidRDefault="0039433D" w:rsidP="001C2276">
            <w:pPr>
              <w:spacing w:after="0" w:line="240" w:lineRule="auto"/>
              <w:rPr>
                <w:rFonts w:ascii="Calibri" w:eastAsia="Calibri" w:hAnsi="Calibri" w:cs="Calibri"/>
                <w:sz w:val="16"/>
                <w:szCs w:val="18"/>
              </w:rPr>
            </w:pPr>
            <w:r w:rsidRPr="001C2276">
              <w:rPr>
                <w:rFonts w:ascii="Calibri" w:eastAsia="Calibri" w:hAnsi="Calibri" w:cs="Calibri"/>
                <w:sz w:val="16"/>
                <w:szCs w:val="18"/>
              </w:rPr>
              <w:t>pojemność: 120 L</w:t>
            </w:r>
          </w:p>
          <w:p w14:paraId="553F726D" w14:textId="77777777" w:rsidR="0039433D" w:rsidRPr="001C2276" w:rsidRDefault="0039433D" w:rsidP="001C2276">
            <w:pPr>
              <w:spacing w:after="0" w:line="240" w:lineRule="auto"/>
              <w:rPr>
                <w:rFonts w:ascii="Calibri" w:eastAsia="Calibri" w:hAnsi="Calibri" w:cs="Calibri"/>
                <w:sz w:val="16"/>
                <w:szCs w:val="18"/>
              </w:rPr>
            </w:pPr>
            <w:r w:rsidRPr="001C2276">
              <w:rPr>
                <w:rFonts w:ascii="Calibri" w:eastAsia="Calibri" w:hAnsi="Calibri" w:cs="Calibri"/>
                <w:sz w:val="16"/>
                <w:szCs w:val="18"/>
              </w:rPr>
              <w:t>kolor: NIEBIESKI</w:t>
            </w:r>
          </w:p>
          <w:p w14:paraId="7E15AC17" w14:textId="77777777" w:rsidR="0039433D" w:rsidRPr="001C2276" w:rsidRDefault="0039433D" w:rsidP="001C2276">
            <w:pPr>
              <w:spacing w:after="0" w:line="240" w:lineRule="auto"/>
              <w:rPr>
                <w:rFonts w:ascii="Calibri" w:eastAsia="Calibri" w:hAnsi="Calibri" w:cs="Calibri"/>
                <w:sz w:val="16"/>
                <w:szCs w:val="18"/>
              </w:rPr>
            </w:pPr>
            <w:r w:rsidRPr="001C2276">
              <w:rPr>
                <w:rFonts w:ascii="Calibri" w:eastAsia="Calibri" w:hAnsi="Calibri" w:cs="Calibri"/>
                <w:sz w:val="16"/>
                <w:szCs w:val="18"/>
                <w:u w:val="single"/>
              </w:rPr>
              <w:t>nadruk</w:t>
            </w:r>
            <w:r w:rsidRPr="001C2276">
              <w:rPr>
                <w:rFonts w:ascii="Calibri" w:eastAsia="Calibri" w:hAnsi="Calibri" w:cs="Calibri"/>
                <w:sz w:val="16"/>
                <w:szCs w:val="18"/>
              </w:rPr>
              <w:t xml:space="preserve">: </w:t>
            </w:r>
          </w:p>
          <w:p w14:paraId="341EB4AA" w14:textId="68E3C5B4" w:rsidR="0039433D" w:rsidRPr="001C2276" w:rsidRDefault="0039433D" w:rsidP="001C2276">
            <w:pPr>
              <w:spacing w:after="0" w:line="240" w:lineRule="auto"/>
              <w:rPr>
                <w:rFonts w:ascii="Calibri" w:eastAsia="Calibri" w:hAnsi="Calibri" w:cs="Calibri"/>
                <w:sz w:val="16"/>
                <w:szCs w:val="18"/>
              </w:rPr>
            </w:pPr>
            <w:r w:rsidRPr="001C2276">
              <w:rPr>
                <w:rFonts w:ascii="Calibri" w:eastAsia="Calibri" w:hAnsi="Calibri" w:cs="Calibri"/>
                <w:sz w:val="16"/>
                <w:szCs w:val="18"/>
              </w:rPr>
              <w:t>według wzoru podanego w</w:t>
            </w:r>
            <w:r w:rsidR="007B12EE">
              <w:t xml:space="preserve"> </w:t>
            </w:r>
            <w:r w:rsidR="007B12EE" w:rsidRPr="007B12EE">
              <w:rPr>
                <w:rFonts w:ascii="Calibri" w:eastAsia="Calibri" w:hAnsi="Calibri" w:cs="Calibri"/>
                <w:sz w:val="16"/>
                <w:szCs w:val="18"/>
              </w:rPr>
              <w:t>zapytaniu ofertowym</w:t>
            </w:r>
            <w:r w:rsidRPr="001C2276">
              <w:rPr>
                <w:rFonts w:ascii="Calibri" w:eastAsia="Calibri" w:hAnsi="Calibri" w:cs="Calibri"/>
                <w:sz w:val="16"/>
                <w:szCs w:val="18"/>
              </w:rPr>
              <w:t xml:space="preserve"> 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9059D26" w14:textId="77777777" w:rsidR="0039433D" w:rsidRPr="001C2276" w:rsidRDefault="0039433D" w:rsidP="001C2276">
            <w:pPr>
              <w:shd w:val="clear" w:color="auto" w:fill="FFFFFF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1C2276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PAPIER</w:t>
            </w:r>
          </w:p>
          <w:p w14:paraId="076A87E9" w14:textId="77777777" w:rsidR="0039433D" w:rsidRPr="001C2276" w:rsidRDefault="0039433D" w:rsidP="001C2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6"/>
                <w:szCs w:val="16"/>
                <w:lang w:eastAsia="pl-PL"/>
              </w:rPr>
            </w:pPr>
            <w:r w:rsidRPr="001C2276">
              <w:rPr>
                <w:rFonts w:ascii="Calibri" w:eastAsia="Times New Roman" w:hAnsi="Calibri" w:cs="Calibri"/>
                <w:b/>
                <w:sz w:val="16"/>
                <w:szCs w:val="16"/>
                <w:lang w:eastAsia="pl-PL"/>
              </w:rPr>
              <w:t>FIRMA</w:t>
            </w:r>
          </w:p>
          <w:p w14:paraId="1CECA59A" w14:textId="77777777" w:rsidR="0039433D" w:rsidRPr="001C2276" w:rsidRDefault="0039433D" w:rsidP="001C2276">
            <w:pPr>
              <w:shd w:val="clear" w:color="auto" w:fill="FFFFFF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1C2276">
              <w:rPr>
                <w:rFonts w:ascii="Calibri" w:eastAsia="Calibri" w:hAnsi="Calibri" w:cs="Calibri"/>
                <w:bCs/>
                <w:sz w:val="16"/>
                <w:szCs w:val="16"/>
              </w:rPr>
              <w:t>wymiar ok.700x1000 mm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D99C203" w14:textId="77777777" w:rsidR="0039433D" w:rsidRPr="001C2276" w:rsidRDefault="0039433D" w:rsidP="001C2276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sz w:val="18"/>
                <w:szCs w:val="20"/>
              </w:rPr>
            </w:pPr>
          </w:p>
          <w:p w14:paraId="4EB4C85A" w14:textId="77777777" w:rsidR="0039433D" w:rsidRPr="001C2276" w:rsidRDefault="0039433D" w:rsidP="001C2276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sz w:val="18"/>
                <w:szCs w:val="20"/>
              </w:rPr>
            </w:pPr>
          </w:p>
          <w:p w14:paraId="087707AE" w14:textId="77777777" w:rsidR="0039433D" w:rsidRPr="001C2276" w:rsidRDefault="0039433D" w:rsidP="001C2276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sz w:val="18"/>
                <w:szCs w:val="20"/>
              </w:rPr>
            </w:pPr>
          </w:p>
          <w:p w14:paraId="596E4FAA" w14:textId="6ECE23B0" w:rsidR="0039433D" w:rsidRPr="001C2276" w:rsidRDefault="009C7FFB" w:rsidP="001C2276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sz w:val="18"/>
                <w:szCs w:val="20"/>
              </w:rPr>
            </w:pPr>
            <w:r>
              <w:rPr>
                <w:rFonts w:ascii="Calibri" w:eastAsia="Calibri" w:hAnsi="Calibri" w:cs="Calibri"/>
                <w:b/>
                <w:sz w:val="18"/>
                <w:szCs w:val="20"/>
              </w:rPr>
              <w:t>5</w:t>
            </w:r>
            <w:r w:rsidR="0039433D" w:rsidRPr="001C2276">
              <w:rPr>
                <w:rFonts w:ascii="Calibri" w:eastAsia="Calibri" w:hAnsi="Calibri" w:cs="Calibri"/>
                <w:b/>
                <w:sz w:val="18"/>
                <w:szCs w:val="20"/>
              </w:rPr>
              <w:t>00</w:t>
            </w: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BB597D2" w14:textId="77777777" w:rsidR="0039433D" w:rsidRPr="001C2276" w:rsidRDefault="0039433D" w:rsidP="001C2276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sz w:val="18"/>
                <w:szCs w:val="20"/>
              </w:rPr>
            </w:pP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016FF8F" w14:textId="77777777" w:rsidR="0039433D" w:rsidRPr="001C2276" w:rsidRDefault="0039433D" w:rsidP="001C2276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sz w:val="18"/>
                <w:szCs w:val="20"/>
              </w:rPr>
            </w:pP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29A892F" w14:textId="4980DFD0" w:rsidR="0039433D" w:rsidRPr="001C2276" w:rsidRDefault="0039433D" w:rsidP="001C2276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sz w:val="18"/>
                <w:szCs w:val="20"/>
              </w:rPr>
            </w:pP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B300EFC" w14:textId="0EF3308F" w:rsidR="0039433D" w:rsidRPr="001C2276" w:rsidRDefault="0039433D" w:rsidP="001C2276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sz w:val="18"/>
                <w:szCs w:val="20"/>
              </w:rPr>
            </w:pPr>
          </w:p>
        </w:tc>
      </w:tr>
      <w:tr w:rsidR="0039433D" w:rsidRPr="001C2276" w14:paraId="6F19AF06" w14:textId="05F53474" w:rsidTr="00625128">
        <w:trPr>
          <w:trHeight w:val="162"/>
        </w:trPr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A47504" w14:textId="77777777" w:rsidR="0039433D" w:rsidRPr="001C2276" w:rsidRDefault="0039433D" w:rsidP="001C2276">
            <w:pPr>
              <w:spacing w:after="0" w:line="240" w:lineRule="auto"/>
              <w:rPr>
                <w:rFonts w:ascii="Calibri" w:eastAsia="Calibri" w:hAnsi="Calibri" w:cs="Calibri"/>
                <w:b/>
                <w:sz w:val="16"/>
                <w:szCs w:val="20"/>
              </w:rPr>
            </w:pPr>
            <w:r w:rsidRPr="001C2276">
              <w:rPr>
                <w:rFonts w:ascii="Calibri" w:eastAsia="Calibri" w:hAnsi="Calibri" w:cs="Calibri"/>
                <w:b/>
                <w:sz w:val="16"/>
                <w:szCs w:val="20"/>
              </w:rPr>
              <w:t>11.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29DEB8" w14:textId="77777777" w:rsidR="0039433D" w:rsidRPr="001C2276" w:rsidRDefault="0039433D" w:rsidP="001C2276">
            <w:pPr>
              <w:spacing w:after="0" w:line="240" w:lineRule="auto"/>
              <w:rPr>
                <w:rFonts w:ascii="Calibri" w:eastAsia="Calibri" w:hAnsi="Calibri" w:cs="Calibri"/>
                <w:sz w:val="16"/>
                <w:szCs w:val="18"/>
              </w:rPr>
            </w:pPr>
            <w:r w:rsidRPr="001C2276">
              <w:rPr>
                <w:rFonts w:ascii="Calibri" w:eastAsia="Calibri" w:hAnsi="Calibri" w:cs="Calibri"/>
                <w:sz w:val="16"/>
                <w:szCs w:val="18"/>
              </w:rPr>
              <w:t>Worek do selektywnej zbiórki odpadów</w:t>
            </w:r>
          </w:p>
          <w:p w14:paraId="6151D829" w14:textId="77777777" w:rsidR="0039433D" w:rsidRPr="001C2276" w:rsidRDefault="0039433D" w:rsidP="001C2276">
            <w:pPr>
              <w:spacing w:after="0" w:line="240" w:lineRule="auto"/>
              <w:rPr>
                <w:rFonts w:ascii="Calibri" w:eastAsia="Calibri" w:hAnsi="Calibri" w:cs="Calibri"/>
                <w:sz w:val="16"/>
                <w:szCs w:val="18"/>
              </w:rPr>
            </w:pPr>
            <w:r w:rsidRPr="001C2276">
              <w:rPr>
                <w:rFonts w:ascii="Calibri" w:eastAsia="Calibri" w:hAnsi="Calibri" w:cs="Calibri"/>
                <w:sz w:val="16"/>
                <w:szCs w:val="18"/>
              </w:rPr>
              <w:t>materiał: folia LDPE lub HDPE</w:t>
            </w:r>
          </w:p>
          <w:p w14:paraId="1BDE9A41" w14:textId="77777777" w:rsidR="0039433D" w:rsidRPr="001C2276" w:rsidRDefault="0039433D" w:rsidP="001C2276">
            <w:pPr>
              <w:spacing w:after="0" w:line="240" w:lineRule="auto"/>
              <w:rPr>
                <w:rFonts w:ascii="Calibri" w:eastAsia="Calibri" w:hAnsi="Calibri" w:cs="Calibri"/>
                <w:sz w:val="16"/>
                <w:szCs w:val="18"/>
              </w:rPr>
            </w:pPr>
            <w:r w:rsidRPr="001C2276">
              <w:rPr>
                <w:rFonts w:ascii="Calibri" w:eastAsia="Calibri" w:hAnsi="Calibri" w:cs="Calibri"/>
                <w:sz w:val="16"/>
                <w:szCs w:val="18"/>
              </w:rPr>
              <w:t>grubość: 0,06 µ</w:t>
            </w:r>
          </w:p>
          <w:p w14:paraId="45D06D0E" w14:textId="77777777" w:rsidR="0039433D" w:rsidRPr="001C2276" w:rsidRDefault="0039433D" w:rsidP="001C2276">
            <w:pPr>
              <w:spacing w:after="0" w:line="240" w:lineRule="auto"/>
              <w:rPr>
                <w:rFonts w:ascii="Calibri" w:eastAsia="Calibri" w:hAnsi="Calibri" w:cs="Calibri"/>
                <w:sz w:val="16"/>
                <w:szCs w:val="18"/>
              </w:rPr>
            </w:pPr>
            <w:r w:rsidRPr="001C2276">
              <w:rPr>
                <w:rFonts w:ascii="Calibri" w:eastAsia="Calibri" w:hAnsi="Calibri" w:cs="Calibri"/>
                <w:sz w:val="16"/>
                <w:szCs w:val="18"/>
              </w:rPr>
              <w:t>pojemność: 80 L</w:t>
            </w:r>
          </w:p>
          <w:p w14:paraId="67F489D3" w14:textId="77777777" w:rsidR="0039433D" w:rsidRPr="001C2276" w:rsidRDefault="0039433D" w:rsidP="001C2276">
            <w:pPr>
              <w:spacing w:after="0" w:line="240" w:lineRule="auto"/>
              <w:rPr>
                <w:rFonts w:ascii="Calibri" w:eastAsia="Calibri" w:hAnsi="Calibri" w:cs="Calibri"/>
                <w:sz w:val="16"/>
                <w:szCs w:val="18"/>
              </w:rPr>
            </w:pPr>
            <w:r w:rsidRPr="001C2276">
              <w:rPr>
                <w:rFonts w:ascii="Calibri" w:eastAsia="Calibri" w:hAnsi="Calibri" w:cs="Calibri"/>
                <w:sz w:val="16"/>
                <w:szCs w:val="18"/>
              </w:rPr>
              <w:t>kolor: NIEBIESKI</w:t>
            </w:r>
          </w:p>
          <w:p w14:paraId="2B585864" w14:textId="77777777" w:rsidR="0039433D" w:rsidRPr="001C2276" w:rsidRDefault="0039433D" w:rsidP="001C2276">
            <w:pPr>
              <w:spacing w:after="0" w:line="240" w:lineRule="auto"/>
              <w:rPr>
                <w:rFonts w:ascii="Calibri" w:eastAsia="Calibri" w:hAnsi="Calibri" w:cs="Calibri"/>
                <w:sz w:val="16"/>
                <w:szCs w:val="18"/>
              </w:rPr>
            </w:pPr>
            <w:r w:rsidRPr="001C2276">
              <w:rPr>
                <w:rFonts w:ascii="Calibri" w:eastAsia="Calibri" w:hAnsi="Calibri" w:cs="Calibri"/>
                <w:sz w:val="16"/>
                <w:szCs w:val="18"/>
                <w:u w:val="single"/>
              </w:rPr>
              <w:t>nadruk</w:t>
            </w:r>
            <w:r w:rsidRPr="001C2276">
              <w:rPr>
                <w:rFonts w:ascii="Calibri" w:eastAsia="Calibri" w:hAnsi="Calibri" w:cs="Calibri"/>
                <w:sz w:val="16"/>
                <w:szCs w:val="18"/>
              </w:rPr>
              <w:t xml:space="preserve">: </w:t>
            </w:r>
          </w:p>
          <w:p w14:paraId="7F43598C" w14:textId="3831FEB4" w:rsidR="0039433D" w:rsidRPr="001C2276" w:rsidRDefault="0039433D" w:rsidP="001C2276">
            <w:pPr>
              <w:spacing w:after="0" w:line="240" w:lineRule="auto"/>
              <w:rPr>
                <w:rFonts w:ascii="Calibri" w:eastAsia="Calibri" w:hAnsi="Calibri" w:cs="Calibri"/>
                <w:sz w:val="16"/>
                <w:szCs w:val="18"/>
              </w:rPr>
            </w:pPr>
            <w:r w:rsidRPr="001C2276">
              <w:rPr>
                <w:rFonts w:ascii="Calibri" w:eastAsia="Calibri" w:hAnsi="Calibri" w:cs="Calibri"/>
                <w:sz w:val="16"/>
                <w:szCs w:val="18"/>
              </w:rPr>
              <w:t xml:space="preserve">według wzoru podanego w </w:t>
            </w:r>
            <w:r w:rsidR="007B12EE" w:rsidRPr="007B12EE">
              <w:rPr>
                <w:rFonts w:ascii="Calibri" w:eastAsia="Calibri" w:hAnsi="Calibri" w:cs="Calibri"/>
                <w:sz w:val="16"/>
                <w:szCs w:val="18"/>
              </w:rPr>
              <w:t xml:space="preserve">zapytaniu ofertowym </w:t>
            </w:r>
            <w:r w:rsidRPr="001C2276">
              <w:rPr>
                <w:rFonts w:ascii="Calibri" w:eastAsia="Calibri" w:hAnsi="Calibri" w:cs="Calibri"/>
                <w:sz w:val="16"/>
                <w:szCs w:val="18"/>
              </w:rPr>
              <w:t xml:space="preserve"> 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5CF57DA" w14:textId="77777777" w:rsidR="0039433D" w:rsidRPr="001C2276" w:rsidRDefault="0039433D" w:rsidP="001C2276">
            <w:pPr>
              <w:shd w:val="clear" w:color="auto" w:fill="FFFFFF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1C2276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PAPIER</w:t>
            </w:r>
          </w:p>
          <w:p w14:paraId="0E6A3A1D" w14:textId="77777777" w:rsidR="0039433D" w:rsidRPr="001C2276" w:rsidRDefault="0039433D" w:rsidP="001C2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6"/>
                <w:szCs w:val="16"/>
                <w:lang w:eastAsia="pl-PL"/>
              </w:rPr>
            </w:pPr>
            <w:r w:rsidRPr="001C2276">
              <w:rPr>
                <w:rFonts w:ascii="Calibri" w:eastAsia="Times New Roman" w:hAnsi="Calibri" w:cs="Calibri"/>
                <w:b/>
                <w:sz w:val="16"/>
                <w:szCs w:val="16"/>
                <w:lang w:eastAsia="pl-PL"/>
              </w:rPr>
              <w:t>FIRMA</w:t>
            </w:r>
          </w:p>
          <w:p w14:paraId="1C441DF0" w14:textId="77777777" w:rsidR="0039433D" w:rsidRPr="001C2276" w:rsidRDefault="0039433D" w:rsidP="001C2276">
            <w:pPr>
              <w:shd w:val="clear" w:color="auto" w:fill="FFFFFF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1C2276">
              <w:rPr>
                <w:rFonts w:ascii="Calibri" w:eastAsia="Calibri" w:hAnsi="Calibri" w:cs="Calibri"/>
                <w:bCs/>
                <w:sz w:val="16"/>
                <w:szCs w:val="16"/>
              </w:rPr>
              <w:t>wymiar ok.600x800 mm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C3D4AE3" w14:textId="77777777" w:rsidR="0039433D" w:rsidRPr="001C2276" w:rsidRDefault="0039433D" w:rsidP="001C2276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sz w:val="18"/>
                <w:szCs w:val="20"/>
              </w:rPr>
            </w:pPr>
          </w:p>
          <w:p w14:paraId="566EEA56" w14:textId="77777777" w:rsidR="0039433D" w:rsidRPr="001C2276" w:rsidRDefault="0039433D" w:rsidP="001C2276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sz w:val="18"/>
                <w:szCs w:val="20"/>
              </w:rPr>
            </w:pPr>
          </w:p>
          <w:p w14:paraId="7820D974" w14:textId="77777777" w:rsidR="0039433D" w:rsidRPr="001C2276" w:rsidRDefault="0039433D" w:rsidP="001C2276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sz w:val="18"/>
                <w:szCs w:val="20"/>
              </w:rPr>
            </w:pPr>
          </w:p>
          <w:p w14:paraId="1F432CC8" w14:textId="1F7C1684" w:rsidR="0039433D" w:rsidRPr="001C2276" w:rsidRDefault="007F6346" w:rsidP="001C2276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sz w:val="18"/>
                <w:szCs w:val="20"/>
              </w:rPr>
            </w:pPr>
            <w:r>
              <w:rPr>
                <w:rFonts w:ascii="Calibri" w:eastAsia="Calibri" w:hAnsi="Calibri" w:cs="Calibri"/>
                <w:b/>
                <w:sz w:val="18"/>
                <w:szCs w:val="20"/>
              </w:rPr>
              <w:t>4</w:t>
            </w:r>
            <w:r w:rsidR="0039433D" w:rsidRPr="001C2276">
              <w:rPr>
                <w:rFonts w:ascii="Calibri" w:eastAsia="Calibri" w:hAnsi="Calibri" w:cs="Calibri"/>
                <w:b/>
                <w:sz w:val="18"/>
                <w:szCs w:val="20"/>
              </w:rPr>
              <w:t>00</w:t>
            </w: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350CDAE" w14:textId="77777777" w:rsidR="0039433D" w:rsidRPr="001C2276" w:rsidRDefault="0039433D" w:rsidP="001C2276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sz w:val="18"/>
                <w:szCs w:val="20"/>
              </w:rPr>
            </w:pP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1C0563F" w14:textId="77777777" w:rsidR="0039433D" w:rsidRPr="001C2276" w:rsidRDefault="0039433D" w:rsidP="001C2276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sz w:val="18"/>
                <w:szCs w:val="20"/>
              </w:rPr>
            </w:pP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40B5918" w14:textId="40E8E5B0" w:rsidR="0039433D" w:rsidRPr="001C2276" w:rsidRDefault="0039433D" w:rsidP="001C2276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sz w:val="18"/>
                <w:szCs w:val="20"/>
              </w:rPr>
            </w:pP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AE9FC3E" w14:textId="52DBC46D" w:rsidR="0039433D" w:rsidRPr="001C2276" w:rsidRDefault="0039433D" w:rsidP="001C2276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sz w:val="18"/>
                <w:szCs w:val="20"/>
              </w:rPr>
            </w:pPr>
          </w:p>
        </w:tc>
      </w:tr>
      <w:tr w:rsidR="0039433D" w:rsidRPr="001C2276" w14:paraId="500DCD9B" w14:textId="106B82C9" w:rsidTr="00625128">
        <w:trPr>
          <w:trHeight w:val="162"/>
        </w:trPr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5C6620" w14:textId="77777777" w:rsidR="0039433D" w:rsidRPr="001C2276" w:rsidRDefault="0039433D" w:rsidP="001C2276">
            <w:pPr>
              <w:spacing w:after="0" w:line="240" w:lineRule="auto"/>
              <w:rPr>
                <w:rFonts w:ascii="Calibri" w:eastAsia="Calibri" w:hAnsi="Calibri" w:cs="Calibri"/>
                <w:b/>
                <w:sz w:val="16"/>
                <w:szCs w:val="20"/>
              </w:rPr>
            </w:pPr>
            <w:r w:rsidRPr="001C2276">
              <w:rPr>
                <w:rFonts w:ascii="Calibri" w:eastAsia="Calibri" w:hAnsi="Calibri" w:cs="Calibri"/>
                <w:b/>
                <w:sz w:val="16"/>
                <w:szCs w:val="20"/>
              </w:rPr>
              <w:t>12.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C6B7A9" w14:textId="77777777" w:rsidR="0039433D" w:rsidRPr="001C2276" w:rsidRDefault="0039433D" w:rsidP="001C2276">
            <w:pPr>
              <w:spacing w:after="0" w:line="240" w:lineRule="auto"/>
              <w:rPr>
                <w:rFonts w:ascii="Calibri" w:eastAsia="Calibri" w:hAnsi="Calibri" w:cs="Calibri"/>
                <w:sz w:val="16"/>
                <w:szCs w:val="18"/>
              </w:rPr>
            </w:pPr>
            <w:r w:rsidRPr="001C2276">
              <w:rPr>
                <w:rFonts w:ascii="Calibri" w:eastAsia="Calibri" w:hAnsi="Calibri" w:cs="Calibri"/>
                <w:sz w:val="16"/>
                <w:szCs w:val="18"/>
              </w:rPr>
              <w:t>Worek do selektywnej zbiórki odpadów</w:t>
            </w:r>
          </w:p>
          <w:p w14:paraId="6880A6A8" w14:textId="77777777" w:rsidR="0039433D" w:rsidRPr="001C2276" w:rsidRDefault="0039433D" w:rsidP="001C2276">
            <w:pPr>
              <w:spacing w:after="0" w:line="240" w:lineRule="auto"/>
              <w:rPr>
                <w:rFonts w:ascii="Calibri" w:eastAsia="Calibri" w:hAnsi="Calibri" w:cs="Calibri"/>
                <w:sz w:val="16"/>
                <w:szCs w:val="18"/>
              </w:rPr>
            </w:pPr>
            <w:r w:rsidRPr="001C2276">
              <w:rPr>
                <w:rFonts w:ascii="Calibri" w:eastAsia="Calibri" w:hAnsi="Calibri" w:cs="Calibri"/>
                <w:sz w:val="16"/>
                <w:szCs w:val="18"/>
              </w:rPr>
              <w:t>materiał: folia LDPE lub HDPE</w:t>
            </w:r>
          </w:p>
          <w:p w14:paraId="2A867A30" w14:textId="77777777" w:rsidR="0039433D" w:rsidRPr="001C2276" w:rsidRDefault="0039433D" w:rsidP="001C2276">
            <w:pPr>
              <w:spacing w:after="0" w:line="240" w:lineRule="auto"/>
              <w:rPr>
                <w:rFonts w:ascii="Calibri" w:eastAsia="Calibri" w:hAnsi="Calibri" w:cs="Calibri"/>
                <w:sz w:val="16"/>
                <w:szCs w:val="18"/>
              </w:rPr>
            </w:pPr>
            <w:r w:rsidRPr="001C2276">
              <w:rPr>
                <w:rFonts w:ascii="Calibri" w:eastAsia="Calibri" w:hAnsi="Calibri" w:cs="Calibri"/>
                <w:sz w:val="16"/>
                <w:szCs w:val="18"/>
              </w:rPr>
              <w:t>grubość: 0,06 µ</w:t>
            </w:r>
          </w:p>
          <w:p w14:paraId="040A4049" w14:textId="77777777" w:rsidR="0039433D" w:rsidRPr="001C2276" w:rsidRDefault="0039433D" w:rsidP="001C2276">
            <w:pPr>
              <w:spacing w:after="0" w:line="240" w:lineRule="auto"/>
              <w:rPr>
                <w:rFonts w:ascii="Calibri" w:eastAsia="Calibri" w:hAnsi="Calibri" w:cs="Calibri"/>
                <w:sz w:val="16"/>
                <w:szCs w:val="18"/>
              </w:rPr>
            </w:pPr>
            <w:r w:rsidRPr="001C2276">
              <w:rPr>
                <w:rFonts w:ascii="Calibri" w:eastAsia="Calibri" w:hAnsi="Calibri" w:cs="Calibri"/>
                <w:sz w:val="16"/>
                <w:szCs w:val="18"/>
              </w:rPr>
              <w:t>pojemność: 40 L</w:t>
            </w:r>
          </w:p>
          <w:p w14:paraId="1850D084" w14:textId="77777777" w:rsidR="0039433D" w:rsidRPr="001C2276" w:rsidRDefault="0039433D" w:rsidP="001C2276">
            <w:pPr>
              <w:spacing w:after="0" w:line="240" w:lineRule="auto"/>
              <w:rPr>
                <w:rFonts w:ascii="Calibri" w:eastAsia="Calibri" w:hAnsi="Calibri" w:cs="Calibri"/>
                <w:sz w:val="16"/>
                <w:szCs w:val="18"/>
              </w:rPr>
            </w:pPr>
            <w:r w:rsidRPr="001C2276">
              <w:rPr>
                <w:rFonts w:ascii="Calibri" w:eastAsia="Calibri" w:hAnsi="Calibri" w:cs="Calibri"/>
                <w:sz w:val="16"/>
                <w:szCs w:val="18"/>
              </w:rPr>
              <w:t>kolor: NIEBIESKI</w:t>
            </w:r>
          </w:p>
          <w:p w14:paraId="6F5C20EE" w14:textId="77777777" w:rsidR="0039433D" w:rsidRPr="001C2276" w:rsidRDefault="0039433D" w:rsidP="001C2276">
            <w:pPr>
              <w:spacing w:after="0" w:line="240" w:lineRule="auto"/>
              <w:rPr>
                <w:rFonts w:ascii="Calibri" w:eastAsia="Calibri" w:hAnsi="Calibri" w:cs="Calibri"/>
                <w:sz w:val="16"/>
                <w:szCs w:val="18"/>
              </w:rPr>
            </w:pPr>
            <w:r w:rsidRPr="001C2276">
              <w:rPr>
                <w:rFonts w:ascii="Calibri" w:eastAsia="Calibri" w:hAnsi="Calibri" w:cs="Calibri"/>
                <w:sz w:val="16"/>
                <w:szCs w:val="18"/>
                <w:u w:val="single"/>
              </w:rPr>
              <w:t>nadruk</w:t>
            </w:r>
            <w:r w:rsidRPr="001C2276">
              <w:rPr>
                <w:rFonts w:ascii="Calibri" w:eastAsia="Calibri" w:hAnsi="Calibri" w:cs="Calibri"/>
                <w:sz w:val="16"/>
                <w:szCs w:val="18"/>
              </w:rPr>
              <w:t xml:space="preserve">: </w:t>
            </w:r>
          </w:p>
          <w:p w14:paraId="078C72F1" w14:textId="29AA150D" w:rsidR="0039433D" w:rsidRPr="001C2276" w:rsidRDefault="0039433D" w:rsidP="001C2276">
            <w:pPr>
              <w:spacing w:after="0" w:line="240" w:lineRule="auto"/>
              <w:rPr>
                <w:rFonts w:ascii="Calibri" w:eastAsia="Calibri" w:hAnsi="Calibri" w:cs="Calibri"/>
                <w:sz w:val="16"/>
                <w:szCs w:val="18"/>
              </w:rPr>
            </w:pPr>
            <w:r w:rsidRPr="001C2276">
              <w:rPr>
                <w:rFonts w:ascii="Calibri" w:eastAsia="Calibri" w:hAnsi="Calibri" w:cs="Calibri"/>
                <w:sz w:val="16"/>
                <w:szCs w:val="18"/>
              </w:rPr>
              <w:t xml:space="preserve">według wzoru podanego w </w:t>
            </w:r>
            <w:r w:rsidR="007B12EE" w:rsidRPr="007B12EE">
              <w:rPr>
                <w:rFonts w:ascii="Calibri" w:eastAsia="Calibri" w:hAnsi="Calibri" w:cs="Calibri"/>
                <w:sz w:val="16"/>
                <w:szCs w:val="18"/>
              </w:rPr>
              <w:t xml:space="preserve">zapytaniu ofertowym 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2222ED0" w14:textId="77777777" w:rsidR="0039433D" w:rsidRPr="001C2276" w:rsidRDefault="0039433D" w:rsidP="001C2276">
            <w:pPr>
              <w:shd w:val="clear" w:color="auto" w:fill="FFFFFF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1C2276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PAPIER</w:t>
            </w:r>
          </w:p>
          <w:p w14:paraId="646AC24B" w14:textId="77777777" w:rsidR="0039433D" w:rsidRPr="001C2276" w:rsidRDefault="0039433D" w:rsidP="001C2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6"/>
                <w:szCs w:val="16"/>
                <w:lang w:eastAsia="pl-PL"/>
              </w:rPr>
            </w:pPr>
            <w:r w:rsidRPr="001C2276">
              <w:rPr>
                <w:rFonts w:ascii="Calibri" w:eastAsia="Times New Roman" w:hAnsi="Calibri" w:cs="Calibri"/>
                <w:b/>
                <w:sz w:val="16"/>
                <w:szCs w:val="16"/>
                <w:lang w:eastAsia="pl-PL"/>
              </w:rPr>
              <w:t>FIRMA</w:t>
            </w:r>
          </w:p>
          <w:p w14:paraId="6EACA430" w14:textId="77777777" w:rsidR="0039433D" w:rsidRPr="001C2276" w:rsidRDefault="0039433D" w:rsidP="001C2276">
            <w:pPr>
              <w:shd w:val="clear" w:color="auto" w:fill="FFFFFF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1C2276">
              <w:rPr>
                <w:rFonts w:ascii="Calibri" w:eastAsia="Calibri" w:hAnsi="Calibri" w:cs="Calibri"/>
                <w:bCs/>
                <w:sz w:val="16"/>
                <w:szCs w:val="16"/>
              </w:rPr>
              <w:t>wymiar ok.500x600 mm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023C9AF" w14:textId="77777777" w:rsidR="0039433D" w:rsidRPr="001C2276" w:rsidRDefault="0039433D" w:rsidP="001C2276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sz w:val="18"/>
                <w:szCs w:val="20"/>
              </w:rPr>
            </w:pPr>
          </w:p>
          <w:p w14:paraId="27FD2F58" w14:textId="77777777" w:rsidR="0039433D" w:rsidRPr="001C2276" w:rsidRDefault="0039433D" w:rsidP="001C2276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sz w:val="18"/>
                <w:szCs w:val="20"/>
              </w:rPr>
            </w:pPr>
          </w:p>
          <w:p w14:paraId="370E04AF" w14:textId="77777777" w:rsidR="0039433D" w:rsidRPr="001C2276" w:rsidRDefault="0039433D" w:rsidP="001C2276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sz w:val="18"/>
                <w:szCs w:val="20"/>
              </w:rPr>
            </w:pPr>
          </w:p>
          <w:p w14:paraId="2FD66C84" w14:textId="2C5B9C1D" w:rsidR="0039433D" w:rsidRPr="001C2276" w:rsidRDefault="007F6346" w:rsidP="001C2276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sz w:val="18"/>
                <w:szCs w:val="20"/>
              </w:rPr>
            </w:pPr>
            <w:r>
              <w:rPr>
                <w:rFonts w:ascii="Calibri" w:eastAsia="Calibri" w:hAnsi="Calibri" w:cs="Calibri"/>
                <w:b/>
                <w:sz w:val="18"/>
                <w:szCs w:val="20"/>
              </w:rPr>
              <w:t>4</w:t>
            </w:r>
            <w:r w:rsidR="0039433D" w:rsidRPr="001C2276">
              <w:rPr>
                <w:rFonts w:ascii="Calibri" w:eastAsia="Calibri" w:hAnsi="Calibri" w:cs="Calibri"/>
                <w:b/>
                <w:sz w:val="18"/>
                <w:szCs w:val="20"/>
              </w:rPr>
              <w:t>00</w:t>
            </w: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5821879" w14:textId="77777777" w:rsidR="0039433D" w:rsidRPr="001C2276" w:rsidRDefault="0039433D" w:rsidP="001C2276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sz w:val="18"/>
                <w:szCs w:val="20"/>
              </w:rPr>
            </w:pP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59B0910" w14:textId="77777777" w:rsidR="0039433D" w:rsidRPr="001C2276" w:rsidRDefault="0039433D" w:rsidP="001C2276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sz w:val="18"/>
                <w:szCs w:val="20"/>
              </w:rPr>
            </w:pP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5EE7436" w14:textId="40B1F1EE" w:rsidR="0039433D" w:rsidRPr="001C2276" w:rsidRDefault="0039433D" w:rsidP="001C2276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sz w:val="18"/>
                <w:szCs w:val="20"/>
              </w:rPr>
            </w:pP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7851C9C" w14:textId="4E4270CE" w:rsidR="0039433D" w:rsidRPr="001C2276" w:rsidRDefault="0039433D" w:rsidP="001C2276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sz w:val="18"/>
                <w:szCs w:val="20"/>
              </w:rPr>
            </w:pPr>
          </w:p>
        </w:tc>
      </w:tr>
      <w:tr w:rsidR="0039433D" w:rsidRPr="001C2276" w14:paraId="180CB931" w14:textId="734E0DAC" w:rsidTr="00625128">
        <w:trPr>
          <w:trHeight w:val="162"/>
        </w:trPr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95A25A" w14:textId="77777777" w:rsidR="0039433D" w:rsidRPr="001C2276" w:rsidRDefault="0039433D" w:rsidP="001C2276">
            <w:pPr>
              <w:spacing w:after="0" w:line="240" w:lineRule="auto"/>
              <w:rPr>
                <w:rFonts w:ascii="Calibri" w:eastAsia="Calibri" w:hAnsi="Calibri" w:cs="Calibri"/>
                <w:b/>
                <w:sz w:val="16"/>
                <w:szCs w:val="20"/>
              </w:rPr>
            </w:pPr>
            <w:r w:rsidRPr="001C2276">
              <w:rPr>
                <w:rFonts w:ascii="Calibri" w:eastAsia="Calibri" w:hAnsi="Calibri" w:cs="Calibri"/>
                <w:b/>
                <w:sz w:val="16"/>
                <w:szCs w:val="20"/>
              </w:rPr>
              <w:t>13.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8237E0" w14:textId="77777777" w:rsidR="0039433D" w:rsidRPr="001C2276" w:rsidRDefault="0039433D" w:rsidP="001C2276">
            <w:pPr>
              <w:spacing w:after="0" w:line="240" w:lineRule="auto"/>
              <w:rPr>
                <w:rFonts w:ascii="Calibri" w:eastAsia="Calibri" w:hAnsi="Calibri" w:cs="Calibri"/>
                <w:sz w:val="16"/>
                <w:szCs w:val="18"/>
              </w:rPr>
            </w:pPr>
            <w:r w:rsidRPr="001C2276">
              <w:rPr>
                <w:rFonts w:ascii="Calibri" w:eastAsia="Calibri" w:hAnsi="Calibri" w:cs="Calibri"/>
                <w:sz w:val="16"/>
                <w:szCs w:val="18"/>
              </w:rPr>
              <w:t>Worek do selektywnej zbiórki odpadów kompostowalnych</w:t>
            </w:r>
          </w:p>
          <w:p w14:paraId="45A67CC4" w14:textId="77777777" w:rsidR="0039433D" w:rsidRPr="001C2276" w:rsidRDefault="0039433D" w:rsidP="001C2276">
            <w:pPr>
              <w:spacing w:after="0" w:line="240" w:lineRule="auto"/>
              <w:rPr>
                <w:rFonts w:ascii="Calibri" w:eastAsia="Calibri" w:hAnsi="Calibri" w:cs="Calibri"/>
                <w:sz w:val="16"/>
                <w:szCs w:val="18"/>
              </w:rPr>
            </w:pPr>
            <w:r w:rsidRPr="001C2276">
              <w:rPr>
                <w:rFonts w:ascii="Calibri" w:eastAsia="Calibri" w:hAnsi="Calibri" w:cs="Calibri"/>
                <w:sz w:val="16"/>
                <w:szCs w:val="18"/>
              </w:rPr>
              <w:t>wykonany zgodnie z normą PN-EN 13432 lub równoważną</w:t>
            </w:r>
          </w:p>
          <w:p w14:paraId="1F0D56BA" w14:textId="77777777" w:rsidR="0039433D" w:rsidRPr="001C2276" w:rsidRDefault="0039433D" w:rsidP="001C2276">
            <w:pPr>
              <w:shd w:val="clear" w:color="auto" w:fill="FFFFFF"/>
              <w:spacing w:after="0" w:line="240" w:lineRule="auto"/>
              <w:rPr>
                <w:rFonts w:ascii="Calibri" w:eastAsia="Calibri" w:hAnsi="Calibri" w:cs="Calibri"/>
                <w:sz w:val="16"/>
                <w:szCs w:val="18"/>
              </w:rPr>
            </w:pPr>
            <w:r w:rsidRPr="001C2276">
              <w:rPr>
                <w:rFonts w:ascii="Calibri" w:eastAsia="Calibri" w:hAnsi="Calibri" w:cs="Calibri"/>
                <w:sz w:val="16"/>
                <w:szCs w:val="18"/>
              </w:rPr>
              <w:t>grubość</w:t>
            </w:r>
            <w:r w:rsidRPr="001C2276">
              <w:rPr>
                <w:rFonts w:ascii="Calibri" w:eastAsia="Calibri" w:hAnsi="Calibri" w:cs="Calibri"/>
                <w:color w:val="FF0000"/>
                <w:sz w:val="16"/>
                <w:szCs w:val="18"/>
              </w:rPr>
              <w:t xml:space="preserve">: </w:t>
            </w:r>
            <w:r w:rsidRPr="001C2276">
              <w:rPr>
                <w:rFonts w:ascii="Calibri" w:eastAsia="Calibri" w:hAnsi="Calibri" w:cs="Calibri"/>
                <w:sz w:val="16"/>
                <w:szCs w:val="18"/>
              </w:rPr>
              <w:t>0,03 µ</w:t>
            </w:r>
          </w:p>
          <w:p w14:paraId="5DC4EA25" w14:textId="77777777" w:rsidR="0039433D" w:rsidRPr="001C2276" w:rsidRDefault="0039433D" w:rsidP="001C2276">
            <w:pPr>
              <w:spacing w:after="0" w:line="240" w:lineRule="auto"/>
              <w:rPr>
                <w:rFonts w:ascii="Calibri" w:eastAsia="Calibri" w:hAnsi="Calibri" w:cs="Calibri"/>
                <w:sz w:val="16"/>
                <w:szCs w:val="18"/>
              </w:rPr>
            </w:pPr>
            <w:r w:rsidRPr="001C2276">
              <w:rPr>
                <w:rFonts w:ascii="Calibri" w:eastAsia="Calibri" w:hAnsi="Calibri" w:cs="Calibri"/>
                <w:sz w:val="16"/>
                <w:szCs w:val="18"/>
              </w:rPr>
              <w:t>pojemność: 100 L</w:t>
            </w:r>
          </w:p>
          <w:p w14:paraId="66577FB4" w14:textId="77777777" w:rsidR="0039433D" w:rsidRPr="001C2276" w:rsidRDefault="0039433D" w:rsidP="001C2276">
            <w:pPr>
              <w:spacing w:after="0" w:line="240" w:lineRule="auto"/>
              <w:rPr>
                <w:rFonts w:ascii="Calibri" w:eastAsia="Calibri" w:hAnsi="Calibri" w:cs="Calibri"/>
                <w:sz w:val="16"/>
                <w:szCs w:val="18"/>
              </w:rPr>
            </w:pPr>
            <w:r w:rsidRPr="001C2276">
              <w:rPr>
                <w:rFonts w:ascii="Calibri" w:eastAsia="Calibri" w:hAnsi="Calibri" w:cs="Calibri"/>
                <w:sz w:val="16"/>
                <w:szCs w:val="18"/>
              </w:rPr>
              <w:t>kolor: BRĄZOWY</w:t>
            </w:r>
          </w:p>
          <w:p w14:paraId="45CB1CAB" w14:textId="77777777" w:rsidR="0039433D" w:rsidRPr="001C2276" w:rsidRDefault="0039433D" w:rsidP="001C2276">
            <w:pPr>
              <w:spacing w:after="0" w:line="240" w:lineRule="auto"/>
              <w:rPr>
                <w:rFonts w:ascii="Calibri" w:eastAsia="Calibri" w:hAnsi="Calibri" w:cs="Calibri"/>
                <w:sz w:val="16"/>
                <w:szCs w:val="18"/>
              </w:rPr>
            </w:pPr>
            <w:r w:rsidRPr="001C2276">
              <w:rPr>
                <w:rFonts w:ascii="Calibri" w:eastAsia="Calibri" w:hAnsi="Calibri" w:cs="Calibri"/>
                <w:sz w:val="16"/>
                <w:szCs w:val="18"/>
                <w:u w:val="single"/>
              </w:rPr>
              <w:t>nadruk</w:t>
            </w:r>
            <w:r w:rsidRPr="001C2276">
              <w:rPr>
                <w:rFonts w:ascii="Calibri" w:eastAsia="Calibri" w:hAnsi="Calibri" w:cs="Calibri"/>
                <w:sz w:val="16"/>
                <w:szCs w:val="18"/>
              </w:rPr>
              <w:t xml:space="preserve">: </w:t>
            </w:r>
          </w:p>
          <w:p w14:paraId="6EE2E436" w14:textId="77777777" w:rsidR="0039433D" w:rsidRDefault="0039433D" w:rsidP="007B12EE">
            <w:pPr>
              <w:spacing w:after="0" w:line="240" w:lineRule="auto"/>
              <w:rPr>
                <w:rFonts w:ascii="Calibri" w:eastAsia="Calibri" w:hAnsi="Calibri" w:cs="Calibri"/>
                <w:sz w:val="16"/>
                <w:szCs w:val="18"/>
              </w:rPr>
            </w:pPr>
            <w:r w:rsidRPr="001C2276">
              <w:rPr>
                <w:rFonts w:ascii="Calibri" w:eastAsia="Calibri" w:hAnsi="Calibri" w:cs="Calibri"/>
                <w:sz w:val="16"/>
                <w:szCs w:val="18"/>
              </w:rPr>
              <w:t>według wzoru podanego w</w:t>
            </w:r>
            <w:r w:rsidR="007B12EE">
              <w:t xml:space="preserve"> </w:t>
            </w:r>
            <w:r w:rsidR="007B12EE" w:rsidRPr="007B12EE">
              <w:rPr>
                <w:rFonts w:ascii="Calibri" w:eastAsia="Calibri" w:hAnsi="Calibri" w:cs="Calibri"/>
                <w:sz w:val="16"/>
                <w:szCs w:val="18"/>
              </w:rPr>
              <w:t>zapytaniu ofertowym</w:t>
            </w:r>
          </w:p>
          <w:p w14:paraId="5218A21C" w14:textId="12DE4E75" w:rsidR="00EF6DF6" w:rsidRPr="001C2276" w:rsidRDefault="00EF6DF6" w:rsidP="007B12EE">
            <w:pPr>
              <w:spacing w:after="0" w:line="240" w:lineRule="auto"/>
              <w:rPr>
                <w:rFonts w:ascii="Calibri" w:eastAsia="Calibri" w:hAnsi="Calibri" w:cs="Calibri"/>
                <w:sz w:val="16"/>
                <w:szCs w:val="18"/>
              </w:rPr>
            </w:pP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60FDAC6" w14:textId="77777777" w:rsidR="0039433D" w:rsidRPr="001C2276" w:rsidRDefault="0039433D" w:rsidP="001C2276">
            <w:pPr>
              <w:shd w:val="clear" w:color="auto" w:fill="FFFFFF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1C2276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lastRenderedPageBreak/>
              <w:t>BIO</w:t>
            </w:r>
          </w:p>
          <w:p w14:paraId="7948A628" w14:textId="77777777" w:rsidR="0039433D" w:rsidRPr="001C2276" w:rsidRDefault="0039433D" w:rsidP="001C2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6"/>
                <w:szCs w:val="16"/>
                <w:lang w:eastAsia="pl-PL"/>
              </w:rPr>
            </w:pPr>
          </w:p>
          <w:p w14:paraId="731B50A1" w14:textId="77777777" w:rsidR="0039433D" w:rsidRPr="001C2276" w:rsidRDefault="0039433D" w:rsidP="001C2276">
            <w:pPr>
              <w:spacing w:after="0" w:line="240" w:lineRule="auto"/>
              <w:jc w:val="center"/>
              <w:rPr>
                <w:rFonts w:ascii="Calibri" w:eastAsia="Calibri" w:hAnsi="Calibri" w:cs="Calibri"/>
                <w:bCs/>
                <w:sz w:val="16"/>
                <w:szCs w:val="16"/>
              </w:rPr>
            </w:pPr>
            <w:r w:rsidRPr="001C2276">
              <w:rPr>
                <w:rFonts w:ascii="Calibri" w:eastAsia="Calibri" w:hAnsi="Calibri" w:cs="Calibri"/>
                <w:bCs/>
                <w:color w:val="000000"/>
                <w:sz w:val="16"/>
                <w:szCs w:val="16"/>
              </w:rPr>
              <w:t>wymiar ok.600x900 mm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9F11351" w14:textId="77777777" w:rsidR="0039433D" w:rsidRPr="001C2276" w:rsidRDefault="0039433D" w:rsidP="001C2276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sz w:val="18"/>
                <w:szCs w:val="20"/>
              </w:rPr>
            </w:pPr>
          </w:p>
          <w:p w14:paraId="307EFABF" w14:textId="77777777" w:rsidR="0039433D" w:rsidRPr="001C2276" w:rsidRDefault="0039433D" w:rsidP="001C2276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sz w:val="18"/>
                <w:szCs w:val="20"/>
              </w:rPr>
            </w:pPr>
          </w:p>
          <w:p w14:paraId="12662FA8" w14:textId="77777777" w:rsidR="0039433D" w:rsidRPr="001C2276" w:rsidRDefault="0039433D" w:rsidP="001C2276">
            <w:pPr>
              <w:spacing w:after="0" w:line="240" w:lineRule="auto"/>
              <w:rPr>
                <w:rFonts w:ascii="Calibri" w:eastAsia="Calibri" w:hAnsi="Calibri" w:cs="Calibri"/>
                <w:b/>
                <w:sz w:val="18"/>
                <w:szCs w:val="20"/>
              </w:rPr>
            </w:pPr>
          </w:p>
          <w:p w14:paraId="753EF155" w14:textId="6FABADF5" w:rsidR="0039433D" w:rsidRPr="001C2276" w:rsidRDefault="00C33D23" w:rsidP="001C2276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sz w:val="18"/>
                <w:szCs w:val="20"/>
              </w:rPr>
            </w:pPr>
            <w:r>
              <w:rPr>
                <w:rFonts w:ascii="Calibri" w:eastAsia="Calibri" w:hAnsi="Calibri" w:cs="Calibri"/>
                <w:b/>
                <w:sz w:val="18"/>
                <w:szCs w:val="20"/>
              </w:rPr>
              <w:t>3</w:t>
            </w:r>
            <w:r w:rsidR="0039433D" w:rsidRPr="001C2276">
              <w:rPr>
                <w:rFonts w:ascii="Calibri" w:eastAsia="Calibri" w:hAnsi="Calibri" w:cs="Calibri"/>
                <w:b/>
                <w:sz w:val="18"/>
                <w:szCs w:val="20"/>
              </w:rPr>
              <w:t>5.000</w:t>
            </w:r>
          </w:p>
          <w:p w14:paraId="0ABD37A7" w14:textId="77777777" w:rsidR="0039433D" w:rsidRPr="001C2276" w:rsidRDefault="0039433D" w:rsidP="001C2276">
            <w:pPr>
              <w:spacing w:after="0" w:line="240" w:lineRule="auto"/>
              <w:rPr>
                <w:rFonts w:ascii="Calibri" w:eastAsia="Calibri" w:hAnsi="Calibri" w:cs="Calibri"/>
                <w:b/>
                <w:sz w:val="18"/>
                <w:szCs w:val="20"/>
              </w:rPr>
            </w:pP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E8FFA87" w14:textId="77777777" w:rsidR="0039433D" w:rsidRPr="001C2276" w:rsidRDefault="0039433D" w:rsidP="001C2276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sz w:val="18"/>
                <w:szCs w:val="20"/>
              </w:rPr>
            </w:pP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6E6DEF9" w14:textId="77777777" w:rsidR="0039433D" w:rsidRPr="001C2276" w:rsidRDefault="0039433D" w:rsidP="001C2276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sz w:val="18"/>
                <w:szCs w:val="20"/>
              </w:rPr>
            </w:pP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4F6EDC2" w14:textId="0B6543CE" w:rsidR="0039433D" w:rsidRPr="001C2276" w:rsidRDefault="0039433D" w:rsidP="001C2276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sz w:val="18"/>
                <w:szCs w:val="20"/>
              </w:rPr>
            </w:pP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46F7BB8" w14:textId="741BAE34" w:rsidR="0039433D" w:rsidRPr="001C2276" w:rsidRDefault="0039433D" w:rsidP="001C2276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sz w:val="18"/>
                <w:szCs w:val="20"/>
              </w:rPr>
            </w:pPr>
          </w:p>
        </w:tc>
      </w:tr>
      <w:tr w:rsidR="0039433D" w:rsidRPr="001C2276" w14:paraId="00323920" w14:textId="03EC7314" w:rsidTr="00625128">
        <w:trPr>
          <w:trHeight w:val="402"/>
        </w:trPr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295721" w14:textId="77777777" w:rsidR="0039433D" w:rsidRPr="001C2276" w:rsidRDefault="0039433D" w:rsidP="001C2276">
            <w:pPr>
              <w:spacing w:after="0" w:line="240" w:lineRule="auto"/>
              <w:rPr>
                <w:rFonts w:ascii="Calibri" w:eastAsia="Calibri" w:hAnsi="Calibri" w:cs="Calibri"/>
                <w:b/>
                <w:sz w:val="16"/>
                <w:szCs w:val="20"/>
              </w:rPr>
            </w:pPr>
            <w:r w:rsidRPr="001C2276">
              <w:rPr>
                <w:rFonts w:ascii="Calibri" w:eastAsia="Calibri" w:hAnsi="Calibri" w:cs="Calibri"/>
                <w:b/>
                <w:sz w:val="16"/>
                <w:szCs w:val="20"/>
              </w:rPr>
              <w:t>14.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006E05" w14:textId="77777777" w:rsidR="0039433D" w:rsidRPr="001C2276" w:rsidRDefault="0039433D" w:rsidP="001C2276">
            <w:pPr>
              <w:spacing w:after="0" w:line="240" w:lineRule="auto"/>
              <w:rPr>
                <w:rFonts w:ascii="Calibri" w:eastAsia="Calibri" w:hAnsi="Calibri" w:cs="Calibri"/>
                <w:sz w:val="16"/>
                <w:szCs w:val="18"/>
              </w:rPr>
            </w:pPr>
            <w:r w:rsidRPr="001C2276">
              <w:rPr>
                <w:rFonts w:ascii="Calibri" w:eastAsia="Calibri" w:hAnsi="Calibri" w:cs="Calibri"/>
                <w:sz w:val="16"/>
                <w:szCs w:val="18"/>
              </w:rPr>
              <w:t>Worek do selektywnej zbiórki odpadów kompostowalnych</w:t>
            </w:r>
          </w:p>
          <w:p w14:paraId="77899845" w14:textId="77777777" w:rsidR="0039433D" w:rsidRPr="001C2276" w:rsidRDefault="0039433D" w:rsidP="001C2276">
            <w:pPr>
              <w:spacing w:after="0" w:line="240" w:lineRule="auto"/>
              <w:rPr>
                <w:rFonts w:ascii="Calibri" w:eastAsia="Calibri" w:hAnsi="Calibri" w:cs="Calibri"/>
                <w:sz w:val="16"/>
                <w:szCs w:val="18"/>
              </w:rPr>
            </w:pPr>
            <w:r w:rsidRPr="001C2276">
              <w:rPr>
                <w:rFonts w:ascii="Calibri" w:eastAsia="Calibri" w:hAnsi="Calibri" w:cs="Calibri"/>
                <w:sz w:val="16"/>
                <w:szCs w:val="18"/>
              </w:rPr>
              <w:t>wykonany zgodnie z normą PN-EN 13432 lub równoważną</w:t>
            </w:r>
          </w:p>
          <w:p w14:paraId="74A382D4" w14:textId="77777777" w:rsidR="0039433D" w:rsidRPr="001C2276" w:rsidRDefault="0039433D" w:rsidP="001C2276">
            <w:pPr>
              <w:shd w:val="clear" w:color="auto" w:fill="FFFFFF"/>
              <w:spacing w:after="0" w:line="240" w:lineRule="auto"/>
              <w:rPr>
                <w:rFonts w:ascii="Calibri" w:eastAsia="Calibri" w:hAnsi="Calibri" w:cs="Calibri"/>
                <w:sz w:val="16"/>
                <w:szCs w:val="18"/>
              </w:rPr>
            </w:pPr>
            <w:r w:rsidRPr="001C2276">
              <w:rPr>
                <w:rFonts w:ascii="Calibri" w:eastAsia="Calibri" w:hAnsi="Calibri" w:cs="Calibri"/>
                <w:sz w:val="16"/>
                <w:szCs w:val="18"/>
              </w:rPr>
              <w:t>grubość: 0,02 µ</w:t>
            </w:r>
          </w:p>
          <w:p w14:paraId="3FDEF148" w14:textId="77777777" w:rsidR="0039433D" w:rsidRPr="001C2276" w:rsidRDefault="0039433D" w:rsidP="001C2276">
            <w:pPr>
              <w:spacing w:after="0" w:line="240" w:lineRule="auto"/>
              <w:rPr>
                <w:rFonts w:ascii="Calibri" w:eastAsia="Calibri" w:hAnsi="Calibri" w:cs="Calibri"/>
                <w:sz w:val="16"/>
                <w:szCs w:val="18"/>
              </w:rPr>
            </w:pPr>
            <w:r w:rsidRPr="001C2276">
              <w:rPr>
                <w:rFonts w:ascii="Calibri" w:eastAsia="Calibri" w:hAnsi="Calibri" w:cs="Calibri"/>
                <w:sz w:val="16"/>
                <w:szCs w:val="18"/>
              </w:rPr>
              <w:t>pojemność: 35 L</w:t>
            </w:r>
          </w:p>
          <w:p w14:paraId="66DB3125" w14:textId="77777777" w:rsidR="0039433D" w:rsidRPr="001C2276" w:rsidRDefault="0039433D" w:rsidP="001C2276">
            <w:pPr>
              <w:spacing w:after="0" w:line="240" w:lineRule="auto"/>
              <w:rPr>
                <w:rFonts w:ascii="Calibri" w:eastAsia="Calibri" w:hAnsi="Calibri" w:cs="Calibri"/>
                <w:sz w:val="16"/>
                <w:szCs w:val="18"/>
              </w:rPr>
            </w:pPr>
            <w:r w:rsidRPr="001C2276">
              <w:rPr>
                <w:rFonts w:ascii="Calibri" w:eastAsia="Calibri" w:hAnsi="Calibri" w:cs="Calibri"/>
                <w:sz w:val="16"/>
                <w:szCs w:val="18"/>
              </w:rPr>
              <w:t>kolor: BRĄZOWY</w:t>
            </w:r>
          </w:p>
          <w:p w14:paraId="01F9380E" w14:textId="77777777" w:rsidR="0039433D" w:rsidRPr="001C2276" w:rsidRDefault="0039433D" w:rsidP="001C2276">
            <w:pPr>
              <w:spacing w:after="0" w:line="240" w:lineRule="auto"/>
              <w:rPr>
                <w:rFonts w:ascii="Calibri" w:eastAsia="Calibri" w:hAnsi="Calibri" w:cs="Calibri"/>
                <w:sz w:val="16"/>
                <w:szCs w:val="18"/>
              </w:rPr>
            </w:pPr>
            <w:r w:rsidRPr="001C2276">
              <w:rPr>
                <w:rFonts w:ascii="Calibri" w:eastAsia="Calibri" w:hAnsi="Calibri" w:cs="Calibri"/>
                <w:sz w:val="16"/>
                <w:szCs w:val="18"/>
                <w:u w:val="single"/>
              </w:rPr>
              <w:t>nadruk</w:t>
            </w:r>
            <w:r w:rsidRPr="001C2276">
              <w:rPr>
                <w:rFonts w:ascii="Calibri" w:eastAsia="Calibri" w:hAnsi="Calibri" w:cs="Calibri"/>
                <w:sz w:val="16"/>
                <w:szCs w:val="18"/>
              </w:rPr>
              <w:t xml:space="preserve">: </w:t>
            </w:r>
          </w:p>
          <w:p w14:paraId="738208FC" w14:textId="1C2CDAE6" w:rsidR="0039433D" w:rsidRPr="001C2276" w:rsidRDefault="0039433D" w:rsidP="001C2276">
            <w:pPr>
              <w:spacing w:after="0" w:line="240" w:lineRule="auto"/>
              <w:rPr>
                <w:rFonts w:ascii="Calibri" w:eastAsia="Calibri" w:hAnsi="Calibri" w:cs="Calibri"/>
                <w:sz w:val="16"/>
                <w:szCs w:val="18"/>
              </w:rPr>
            </w:pPr>
            <w:r w:rsidRPr="001C2276">
              <w:rPr>
                <w:rFonts w:ascii="Calibri" w:eastAsia="Calibri" w:hAnsi="Calibri" w:cs="Calibri"/>
                <w:sz w:val="16"/>
                <w:szCs w:val="18"/>
              </w:rPr>
              <w:t>według wzoru podanego w</w:t>
            </w:r>
            <w:r w:rsidR="007B12EE">
              <w:t xml:space="preserve"> </w:t>
            </w:r>
            <w:r w:rsidR="007B12EE" w:rsidRPr="007B12EE">
              <w:rPr>
                <w:rFonts w:ascii="Calibri" w:eastAsia="Calibri" w:hAnsi="Calibri" w:cs="Calibri"/>
                <w:sz w:val="16"/>
                <w:szCs w:val="18"/>
              </w:rPr>
              <w:t>zapytaniu ofertowym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9FAD9F" w14:textId="77777777" w:rsidR="0039433D" w:rsidRPr="001C2276" w:rsidRDefault="0039433D" w:rsidP="001C2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1C2276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BIO</w:t>
            </w:r>
          </w:p>
          <w:p w14:paraId="2ED49331" w14:textId="77777777" w:rsidR="0039433D" w:rsidRPr="001C2276" w:rsidRDefault="0039433D" w:rsidP="001C2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pl-PL"/>
              </w:rPr>
            </w:pPr>
            <w:r w:rsidRPr="001C2276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pl-PL"/>
              </w:rPr>
              <w:t>FIRMA</w:t>
            </w:r>
          </w:p>
          <w:p w14:paraId="2C1F7DE4" w14:textId="77777777" w:rsidR="0039433D" w:rsidRPr="001C2276" w:rsidRDefault="0039433D" w:rsidP="001C2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6"/>
                <w:szCs w:val="16"/>
                <w:lang w:eastAsia="pl-PL"/>
              </w:rPr>
            </w:pPr>
          </w:p>
          <w:p w14:paraId="4F2D6B6B" w14:textId="77777777" w:rsidR="0039433D" w:rsidRPr="001C2276" w:rsidRDefault="0039433D" w:rsidP="001C2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1C2276">
              <w:rPr>
                <w:rFonts w:ascii="Calibri" w:eastAsia="Calibri" w:hAnsi="Calibri" w:cs="Calibri"/>
                <w:bCs/>
                <w:sz w:val="16"/>
                <w:szCs w:val="16"/>
              </w:rPr>
              <w:t>wymiar ok.460x610 mm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C7ECEAD" w14:textId="77777777" w:rsidR="0039433D" w:rsidRPr="001C2276" w:rsidRDefault="0039433D" w:rsidP="001C2276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sz w:val="18"/>
                <w:szCs w:val="20"/>
              </w:rPr>
            </w:pPr>
          </w:p>
          <w:p w14:paraId="47CB7E6A" w14:textId="77777777" w:rsidR="0039433D" w:rsidRPr="001C2276" w:rsidRDefault="0039433D" w:rsidP="001C2276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sz w:val="18"/>
                <w:szCs w:val="20"/>
              </w:rPr>
            </w:pPr>
          </w:p>
          <w:p w14:paraId="64BD91DB" w14:textId="77777777" w:rsidR="0039433D" w:rsidRPr="001C2276" w:rsidRDefault="0039433D" w:rsidP="001C2276">
            <w:pPr>
              <w:spacing w:after="0" w:line="240" w:lineRule="auto"/>
              <w:rPr>
                <w:rFonts w:ascii="Calibri" w:eastAsia="Calibri" w:hAnsi="Calibri" w:cs="Calibri"/>
                <w:b/>
                <w:sz w:val="18"/>
                <w:szCs w:val="20"/>
              </w:rPr>
            </w:pPr>
          </w:p>
          <w:p w14:paraId="5791673B" w14:textId="3EB5B2C4" w:rsidR="0039433D" w:rsidRPr="001C2276" w:rsidRDefault="00C33D23" w:rsidP="001C2276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sz w:val="18"/>
                <w:szCs w:val="20"/>
              </w:rPr>
            </w:pPr>
            <w:r>
              <w:rPr>
                <w:rFonts w:ascii="Calibri" w:eastAsia="Calibri" w:hAnsi="Calibri" w:cs="Calibri"/>
                <w:b/>
                <w:sz w:val="18"/>
                <w:szCs w:val="20"/>
              </w:rPr>
              <w:t>5</w:t>
            </w:r>
            <w:r w:rsidR="0039433D" w:rsidRPr="001C2276">
              <w:rPr>
                <w:rFonts w:ascii="Calibri" w:eastAsia="Calibri" w:hAnsi="Calibri" w:cs="Calibri"/>
                <w:b/>
                <w:sz w:val="18"/>
                <w:szCs w:val="20"/>
              </w:rPr>
              <w:t>00</w:t>
            </w: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9688462" w14:textId="77777777" w:rsidR="0039433D" w:rsidRPr="001C2276" w:rsidRDefault="0039433D" w:rsidP="001C2276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sz w:val="18"/>
                <w:szCs w:val="20"/>
              </w:rPr>
            </w:pP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A03E017" w14:textId="77777777" w:rsidR="0039433D" w:rsidRPr="001C2276" w:rsidRDefault="0039433D" w:rsidP="001C2276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sz w:val="18"/>
                <w:szCs w:val="20"/>
              </w:rPr>
            </w:pP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3A01E4B" w14:textId="64C30E2E" w:rsidR="0039433D" w:rsidRPr="001C2276" w:rsidRDefault="0039433D" w:rsidP="001C2276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sz w:val="18"/>
                <w:szCs w:val="20"/>
              </w:rPr>
            </w:pP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107673C" w14:textId="6A0096A5" w:rsidR="0039433D" w:rsidRPr="001C2276" w:rsidRDefault="0039433D" w:rsidP="001C2276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sz w:val="18"/>
                <w:szCs w:val="20"/>
              </w:rPr>
            </w:pPr>
          </w:p>
        </w:tc>
      </w:tr>
      <w:tr w:rsidR="0039433D" w:rsidRPr="001C2276" w14:paraId="3905A245" w14:textId="6367AA3A" w:rsidTr="00625128">
        <w:trPr>
          <w:trHeight w:val="162"/>
        </w:trPr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1C62950" w14:textId="77777777" w:rsidR="0039433D" w:rsidRPr="001C2276" w:rsidRDefault="0039433D" w:rsidP="001C2276">
            <w:pPr>
              <w:spacing w:after="0" w:line="240" w:lineRule="auto"/>
              <w:rPr>
                <w:rFonts w:ascii="Calibri" w:eastAsia="Calibri" w:hAnsi="Calibri" w:cs="Calibri"/>
                <w:b/>
                <w:sz w:val="16"/>
                <w:szCs w:val="20"/>
              </w:rPr>
            </w:pPr>
            <w:r w:rsidRPr="001C2276">
              <w:rPr>
                <w:rFonts w:ascii="Calibri" w:eastAsia="Calibri" w:hAnsi="Calibri" w:cs="Calibri"/>
                <w:b/>
                <w:sz w:val="16"/>
                <w:szCs w:val="20"/>
              </w:rPr>
              <w:t>15.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A2BADBE" w14:textId="77777777" w:rsidR="0039433D" w:rsidRPr="001C2276" w:rsidRDefault="0039433D" w:rsidP="001C2276">
            <w:pPr>
              <w:spacing w:after="0" w:line="240" w:lineRule="auto"/>
              <w:rPr>
                <w:rFonts w:ascii="Calibri" w:eastAsia="Calibri" w:hAnsi="Calibri" w:cs="Calibri"/>
                <w:sz w:val="16"/>
                <w:szCs w:val="18"/>
              </w:rPr>
            </w:pPr>
            <w:r w:rsidRPr="001C2276">
              <w:rPr>
                <w:rFonts w:ascii="Calibri" w:eastAsia="Calibri" w:hAnsi="Calibri" w:cs="Calibri"/>
                <w:sz w:val="16"/>
                <w:szCs w:val="18"/>
              </w:rPr>
              <w:t>Worek do selektywnej zbiórki odpadów kompostowalnych</w:t>
            </w:r>
          </w:p>
          <w:p w14:paraId="08B5256C" w14:textId="77777777" w:rsidR="0039433D" w:rsidRPr="001C2276" w:rsidRDefault="0039433D" w:rsidP="001C2276">
            <w:pPr>
              <w:spacing w:after="0" w:line="240" w:lineRule="auto"/>
              <w:rPr>
                <w:rFonts w:ascii="Calibri" w:eastAsia="Calibri" w:hAnsi="Calibri" w:cs="Calibri"/>
                <w:sz w:val="16"/>
                <w:szCs w:val="18"/>
              </w:rPr>
            </w:pPr>
            <w:r w:rsidRPr="001C2276">
              <w:rPr>
                <w:rFonts w:ascii="Calibri" w:eastAsia="Calibri" w:hAnsi="Calibri" w:cs="Calibri"/>
                <w:sz w:val="16"/>
                <w:szCs w:val="18"/>
              </w:rPr>
              <w:t>wykonany zgodnie z normą PN-EN 13432 lub równoważną</w:t>
            </w:r>
          </w:p>
          <w:p w14:paraId="28695A15" w14:textId="77777777" w:rsidR="0039433D" w:rsidRPr="001C2276" w:rsidRDefault="0039433D" w:rsidP="001C2276">
            <w:pPr>
              <w:shd w:val="clear" w:color="auto" w:fill="FFFFFF"/>
              <w:spacing w:after="0" w:line="240" w:lineRule="auto"/>
              <w:rPr>
                <w:rFonts w:ascii="Calibri" w:eastAsia="Calibri" w:hAnsi="Calibri" w:cs="Calibri"/>
                <w:sz w:val="16"/>
                <w:szCs w:val="18"/>
              </w:rPr>
            </w:pPr>
            <w:r w:rsidRPr="001C2276">
              <w:rPr>
                <w:rFonts w:ascii="Calibri" w:eastAsia="Calibri" w:hAnsi="Calibri" w:cs="Calibri"/>
                <w:sz w:val="16"/>
                <w:szCs w:val="18"/>
              </w:rPr>
              <w:t>grubość: 0,02 µ</w:t>
            </w:r>
          </w:p>
          <w:p w14:paraId="6CB193CB" w14:textId="77777777" w:rsidR="0039433D" w:rsidRPr="001C2276" w:rsidRDefault="0039433D" w:rsidP="001C2276">
            <w:pPr>
              <w:spacing w:after="0" w:line="240" w:lineRule="auto"/>
              <w:rPr>
                <w:rFonts w:ascii="Calibri" w:eastAsia="Calibri" w:hAnsi="Calibri" w:cs="Calibri"/>
                <w:sz w:val="16"/>
                <w:szCs w:val="18"/>
              </w:rPr>
            </w:pPr>
            <w:r w:rsidRPr="001C2276">
              <w:rPr>
                <w:rFonts w:ascii="Calibri" w:eastAsia="Calibri" w:hAnsi="Calibri" w:cs="Calibri"/>
                <w:sz w:val="16"/>
                <w:szCs w:val="18"/>
              </w:rPr>
              <w:t>pojemność: 10 L</w:t>
            </w:r>
          </w:p>
          <w:p w14:paraId="737FCD7A" w14:textId="77777777" w:rsidR="0039433D" w:rsidRPr="001C2276" w:rsidRDefault="0039433D" w:rsidP="001C2276">
            <w:pPr>
              <w:spacing w:after="0" w:line="240" w:lineRule="auto"/>
              <w:rPr>
                <w:rFonts w:ascii="Calibri" w:eastAsia="Calibri" w:hAnsi="Calibri" w:cs="Calibri"/>
                <w:sz w:val="16"/>
                <w:szCs w:val="18"/>
              </w:rPr>
            </w:pPr>
            <w:r w:rsidRPr="001C2276">
              <w:rPr>
                <w:rFonts w:ascii="Calibri" w:eastAsia="Calibri" w:hAnsi="Calibri" w:cs="Calibri"/>
                <w:sz w:val="16"/>
                <w:szCs w:val="18"/>
              </w:rPr>
              <w:t>kolor: BRĄZOWY</w:t>
            </w:r>
          </w:p>
          <w:p w14:paraId="08FAAF8B" w14:textId="77777777" w:rsidR="0039433D" w:rsidRPr="001C2276" w:rsidRDefault="0039433D" w:rsidP="001C2276">
            <w:pPr>
              <w:spacing w:after="0" w:line="240" w:lineRule="auto"/>
              <w:rPr>
                <w:rFonts w:ascii="Calibri" w:eastAsia="Calibri" w:hAnsi="Calibri" w:cs="Calibri"/>
                <w:sz w:val="16"/>
                <w:szCs w:val="18"/>
              </w:rPr>
            </w:pPr>
            <w:r w:rsidRPr="001C2276">
              <w:rPr>
                <w:rFonts w:ascii="Calibri" w:eastAsia="Calibri" w:hAnsi="Calibri" w:cs="Calibri"/>
                <w:sz w:val="16"/>
                <w:szCs w:val="18"/>
                <w:u w:val="single"/>
              </w:rPr>
              <w:t>nadruk</w:t>
            </w:r>
            <w:r w:rsidRPr="001C2276">
              <w:rPr>
                <w:rFonts w:ascii="Calibri" w:eastAsia="Calibri" w:hAnsi="Calibri" w:cs="Calibri"/>
                <w:sz w:val="16"/>
                <w:szCs w:val="18"/>
              </w:rPr>
              <w:t xml:space="preserve">: </w:t>
            </w:r>
          </w:p>
          <w:p w14:paraId="22900733" w14:textId="5DCC5C1B" w:rsidR="0039433D" w:rsidRPr="001C2276" w:rsidRDefault="0039433D" w:rsidP="001C2276">
            <w:pPr>
              <w:spacing w:after="0" w:line="240" w:lineRule="auto"/>
              <w:rPr>
                <w:rFonts w:ascii="Calibri" w:eastAsia="Calibri" w:hAnsi="Calibri" w:cs="Calibri"/>
                <w:sz w:val="16"/>
                <w:szCs w:val="18"/>
              </w:rPr>
            </w:pPr>
            <w:r w:rsidRPr="001C2276">
              <w:rPr>
                <w:rFonts w:ascii="Calibri" w:eastAsia="Calibri" w:hAnsi="Calibri" w:cs="Calibri"/>
                <w:sz w:val="16"/>
                <w:szCs w:val="18"/>
              </w:rPr>
              <w:t xml:space="preserve">według wzoru podanego w </w:t>
            </w:r>
            <w:r w:rsidR="007B12EE" w:rsidRPr="007B12EE">
              <w:rPr>
                <w:rFonts w:ascii="Calibri" w:eastAsia="Calibri" w:hAnsi="Calibri" w:cs="Calibri"/>
                <w:sz w:val="16"/>
                <w:szCs w:val="18"/>
              </w:rPr>
              <w:t xml:space="preserve">zapytaniu ofertowym 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A70EC73" w14:textId="77777777" w:rsidR="0039433D" w:rsidRPr="001C2276" w:rsidRDefault="0039433D" w:rsidP="001C2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1C2276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BIO</w:t>
            </w:r>
          </w:p>
          <w:p w14:paraId="292B9EBE" w14:textId="77777777" w:rsidR="0039433D" w:rsidRPr="001C2276" w:rsidRDefault="0039433D" w:rsidP="001C2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1C2276">
              <w:rPr>
                <w:rFonts w:ascii="Calibri" w:eastAsia="Calibri" w:hAnsi="Calibri" w:cs="Calibri"/>
                <w:bCs/>
                <w:sz w:val="16"/>
                <w:szCs w:val="16"/>
              </w:rPr>
              <w:t>wymiar ok.400x440 mm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975A3E3" w14:textId="77777777" w:rsidR="0039433D" w:rsidRPr="001C2276" w:rsidRDefault="0039433D" w:rsidP="001C2276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sz w:val="18"/>
                <w:szCs w:val="20"/>
              </w:rPr>
            </w:pPr>
          </w:p>
          <w:p w14:paraId="011CEC2C" w14:textId="77777777" w:rsidR="0039433D" w:rsidRPr="001C2276" w:rsidRDefault="0039433D" w:rsidP="001C2276">
            <w:pPr>
              <w:spacing w:after="0" w:line="240" w:lineRule="auto"/>
              <w:rPr>
                <w:rFonts w:ascii="Calibri" w:eastAsia="Calibri" w:hAnsi="Calibri" w:cs="Calibri"/>
                <w:b/>
                <w:sz w:val="18"/>
                <w:szCs w:val="20"/>
              </w:rPr>
            </w:pPr>
          </w:p>
          <w:p w14:paraId="4D9D0A02" w14:textId="77777777" w:rsidR="0039433D" w:rsidRPr="001C2276" w:rsidRDefault="0039433D" w:rsidP="001C2276">
            <w:pPr>
              <w:spacing w:after="0" w:line="240" w:lineRule="auto"/>
              <w:rPr>
                <w:rFonts w:ascii="Calibri" w:eastAsia="Calibri" w:hAnsi="Calibri" w:cs="Calibri"/>
                <w:b/>
                <w:sz w:val="18"/>
                <w:szCs w:val="20"/>
              </w:rPr>
            </w:pPr>
          </w:p>
          <w:p w14:paraId="1C95C725" w14:textId="3784EF5E" w:rsidR="0039433D" w:rsidRPr="001C2276" w:rsidRDefault="00C33D23" w:rsidP="001C2276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sz w:val="18"/>
                <w:szCs w:val="20"/>
              </w:rPr>
            </w:pPr>
            <w:r>
              <w:rPr>
                <w:rFonts w:ascii="Calibri" w:eastAsia="Calibri" w:hAnsi="Calibri" w:cs="Calibri"/>
                <w:b/>
                <w:sz w:val="18"/>
                <w:szCs w:val="20"/>
              </w:rPr>
              <w:t>5</w:t>
            </w:r>
            <w:r w:rsidR="0039433D" w:rsidRPr="001C2276">
              <w:rPr>
                <w:rFonts w:ascii="Calibri" w:eastAsia="Calibri" w:hAnsi="Calibri" w:cs="Calibri"/>
                <w:b/>
                <w:sz w:val="18"/>
                <w:szCs w:val="20"/>
              </w:rPr>
              <w:t>00</w:t>
            </w: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E887A17" w14:textId="77777777" w:rsidR="0039433D" w:rsidRPr="001C2276" w:rsidRDefault="0039433D" w:rsidP="001C2276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sz w:val="18"/>
                <w:szCs w:val="20"/>
              </w:rPr>
            </w:pP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4DDFF83" w14:textId="77777777" w:rsidR="0039433D" w:rsidRPr="001C2276" w:rsidRDefault="0039433D" w:rsidP="001C2276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sz w:val="18"/>
                <w:szCs w:val="20"/>
              </w:rPr>
            </w:pP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D16C99A" w14:textId="6E6DC9A7" w:rsidR="0039433D" w:rsidRPr="001C2276" w:rsidRDefault="0039433D" w:rsidP="001C2276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sz w:val="18"/>
                <w:szCs w:val="20"/>
              </w:rPr>
            </w:pP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AFA58C0" w14:textId="14D2265F" w:rsidR="0039433D" w:rsidRPr="001C2276" w:rsidRDefault="0039433D" w:rsidP="001C2276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sz w:val="18"/>
                <w:szCs w:val="20"/>
              </w:rPr>
            </w:pPr>
          </w:p>
        </w:tc>
      </w:tr>
      <w:tr w:rsidR="0039433D" w:rsidRPr="001C2276" w14:paraId="0CD3A320" w14:textId="424B4430" w:rsidTr="00625128">
        <w:trPr>
          <w:trHeight w:val="162"/>
        </w:trPr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2F0404" w14:textId="77777777" w:rsidR="0039433D" w:rsidRPr="001C2276" w:rsidRDefault="0039433D" w:rsidP="001C2276">
            <w:pPr>
              <w:spacing w:after="0" w:line="240" w:lineRule="auto"/>
              <w:rPr>
                <w:rFonts w:ascii="Calibri" w:eastAsia="Calibri" w:hAnsi="Calibri" w:cs="Calibri"/>
                <w:b/>
                <w:sz w:val="16"/>
                <w:szCs w:val="20"/>
              </w:rPr>
            </w:pPr>
            <w:r w:rsidRPr="001C2276">
              <w:rPr>
                <w:rFonts w:ascii="Calibri" w:eastAsia="Calibri" w:hAnsi="Calibri" w:cs="Calibri"/>
                <w:b/>
                <w:sz w:val="16"/>
                <w:szCs w:val="20"/>
              </w:rPr>
              <w:t>16.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B9C3DA" w14:textId="77777777" w:rsidR="0039433D" w:rsidRPr="001C2276" w:rsidRDefault="0039433D" w:rsidP="001C2276">
            <w:pPr>
              <w:spacing w:after="0" w:line="240" w:lineRule="auto"/>
              <w:rPr>
                <w:rFonts w:ascii="Calibri" w:eastAsia="Calibri" w:hAnsi="Calibri" w:cs="Calibri"/>
                <w:sz w:val="16"/>
                <w:szCs w:val="18"/>
              </w:rPr>
            </w:pPr>
            <w:r w:rsidRPr="001C2276">
              <w:rPr>
                <w:rFonts w:ascii="Calibri" w:eastAsia="Calibri" w:hAnsi="Calibri" w:cs="Calibri"/>
                <w:sz w:val="16"/>
                <w:szCs w:val="18"/>
              </w:rPr>
              <w:t>Worek do koszy ulicznych bez nadruku</w:t>
            </w:r>
          </w:p>
          <w:p w14:paraId="279B5717" w14:textId="77777777" w:rsidR="0039433D" w:rsidRPr="001C2276" w:rsidRDefault="0039433D" w:rsidP="001C2276">
            <w:pPr>
              <w:spacing w:after="0" w:line="240" w:lineRule="auto"/>
              <w:rPr>
                <w:rFonts w:ascii="Calibri" w:eastAsia="Calibri" w:hAnsi="Calibri" w:cs="Calibri"/>
                <w:sz w:val="16"/>
                <w:szCs w:val="18"/>
              </w:rPr>
            </w:pPr>
            <w:r w:rsidRPr="001C2276">
              <w:rPr>
                <w:rFonts w:ascii="Calibri" w:eastAsia="Calibri" w:hAnsi="Calibri" w:cs="Calibri"/>
                <w:sz w:val="16"/>
                <w:szCs w:val="18"/>
              </w:rPr>
              <w:t>materiał: folia LDPE lub HDPE</w:t>
            </w:r>
          </w:p>
          <w:p w14:paraId="0D68DF7B" w14:textId="77777777" w:rsidR="0039433D" w:rsidRPr="001C2276" w:rsidRDefault="0039433D" w:rsidP="001C2276">
            <w:pPr>
              <w:spacing w:after="0" w:line="240" w:lineRule="auto"/>
              <w:rPr>
                <w:rFonts w:ascii="Calibri" w:eastAsia="Calibri" w:hAnsi="Calibri" w:cs="Calibri"/>
                <w:sz w:val="16"/>
                <w:szCs w:val="18"/>
              </w:rPr>
            </w:pPr>
            <w:r w:rsidRPr="001C2276">
              <w:rPr>
                <w:rFonts w:ascii="Calibri" w:eastAsia="Calibri" w:hAnsi="Calibri" w:cs="Calibri"/>
                <w:sz w:val="16"/>
                <w:szCs w:val="18"/>
              </w:rPr>
              <w:t>grubość: 0,045 µ</w:t>
            </w:r>
          </w:p>
          <w:p w14:paraId="0B522829" w14:textId="77777777" w:rsidR="0039433D" w:rsidRPr="001C2276" w:rsidRDefault="0039433D" w:rsidP="001C2276">
            <w:pPr>
              <w:spacing w:after="0" w:line="240" w:lineRule="auto"/>
              <w:rPr>
                <w:rFonts w:ascii="Calibri" w:eastAsia="Calibri" w:hAnsi="Calibri" w:cs="Calibri"/>
                <w:sz w:val="16"/>
                <w:szCs w:val="18"/>
              </w:rPr>
            </w:pPr>
            <w:r w:rsidRPr="001C2276">
              <w:rPr>
                <w:rFonts w:ascii="Calibri" w:eastAsia="Calibri" w:hAnsi="Calibri" w:cs="Calibri"/>
                <w:sz w:val="16"/>
                <w:szCs w:val="18"/>
              </w:rPr>
              <w:t>pojemność kosza 60 L</w:t>
            </w:r>
          </w:p>
          <w:p w14:paraId="69DB6264" w14:textId="77777777" w:rsidR="0039433D" w:rsidRPr="001C2276" w:rsidRDefault="0039433D" w:rsidP="001C2276">
            <w:pPr>
              <w:spacing w:after="0" w:line="240" w:lineRule="auto"/>
              <w:rPr>
                <w:rFonts w:ascii="Calibri" w:eastAsia="Calibri" w:hAnsi="Calibri" w:cs="Calibri"/>
                <w:sz w:val="16"/>
                <w:szCs w:val="18"/>
              </w:rPr>
            </w:pPr>
            <w:r w:rsidRPr="001C2276">
              <w:rPr>
                <w:rFonts w:ascii="Calibri" w:eastAsia="Calibri" w:hAnsi="Calibri" w:cs="Calibri"/>
                <w:sz w:val="16"/>
                <w:szCs w:val="18"/>
              </w:rPr>
              <w:t>kolor: CZARNY</w:t>
            </w:r>
          </w:p>
          <w:p w14:paraId="205A8AB2" w14:textId="77777777" w:rsidR="0039433D" w:rsidRPr="001C2276" w:rsidRDefault="0039433D" w:rsidP="001C2276">
            <w:pPr>
              <w:spacing w:after="0" w:line="240" w:lineRule="auto"/>
              <w:rPr>
                <w:rFonts w:ascii="Calibri" w:eastAsia="Calibri" w:hAnsi="Calibri" w:cs="Calibri"/>
                <w:sz w:val="16"/>
                <w:szCs w:val="18"/>
              </w:rPr>
            </w:pPr>
          </w:p>
          <w:p w14:paraId="4C878583" w14:textId="77777777" w:rsidR="0039433D" w:rsidRPr="001C2276" w:rsidRDefault="0039433D" w:rsidP="001C2276">
            <w:pPr>
              <w:spacing w:after="0" w:line="240" w:lineRule="auto"/>
              <w:rPr>
                <w:rFonts w:ascii="Calibri" w:eastAsia="Calibri" w:hAnsi="Calibri" w:cs="Calibri"/>
                <w:sz w:val="16"/>
                <w:szCs w:val="18"/>
              </w:rPr>
            </w:pP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19CAEF" w14:textId="77777777" w:rsidR="0039433D" w:rsidRPr="001C2276" w:rsidRDefault="0039433D" w:rsidP="001C2276">
            <w:pPr>
              <w:spacing w:after="0" w:line="240" w:lineRule="auto"/>
              <w:jc w:val="center"/>
              <w:rPr>
                <w:rFonts w:ascii="Calibri" w:eastAsia="Calibri" w:hAnsi="Calibri" w:cs="Calibri"/>
                <w:bCs/>
                <w:sz w:val="16"/>
                <w:szCs w:val="16"/>
              </w:rPr>
            </w:pPr>
            <w:r w:rsidRPr="001C2276">
              <w:rPr>
                <w:rFonts w:ascii="Calibri" w:eastAsia="Calibri" w:hAnsi="Calibri" w:cs="Calibri"/>
                <w:bCs/>
                <w:sz w:val="16"/>
                <w:szCs w:val="16"/>
              </w:rPr>
              <w:t>worki do koszy ulicznych, wymiar ok. 600x800 mm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68AEC39" w14:textId="77777777" w:rsidR="0039433D" w:rsidRPr="001C2276" w:rsidRDefault="0039433D" w:rsidP="001C2276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sz w:val="16"/>
                <w:szCs w:val="16"/>
              </w:rPr>
            </w:pPr>
          </w:p>
          <w:p w14:paraId="3A94FF6E" w14:textId="77777777" w:rsidR="0039433D" w:rsidRPr="001C2276" w:rsidRDefault="0039433D" w:rsidP="001C2276">
            <w:pPr>
              <w:spacing w:after="0" w:line="240" w:lineRule="auto"/>
              <w:rPr>
                <w:rFonts w:ascii="Calibri" w:eastAsia="Calibri" w:hAnsi="Calibri" w:cs="Calibri"/>
                <w:b/>
                <w:sz w:val="16"/>
                <w:szCs w:val="16"/>
              </w:rPr>
            </w:pPr>
          </w:p>
          <w:p w14:paraId="0117E5B3" w14:textId="66699C66" w:rsidR="0039433D" w:rsidRPr="001C2276" w:rsidRDefault="006E4C88" w:rsidP="001C2276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z w:val="16"/>
                <w:szCs w:val="16"/>
              </w:rPr>
              <w:t>5</w:t>
            </w:r>
            <w:r w:rsidR="0039433D" w:rsidRPr="001C2276">
              <w:rPr>
                <w:rFonts w:ascii="Calibri" w:eastAsia="Calibri" w:hAnsi="Calibri" w:cs="Calibri"/>
                <w:b/>
                <w:sz w:val="16"/>
                <w:szCs w:val="16"/>
              </w:rPr>
              <w:t>0.000</w:t>
            </w: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6DEDF4C" w14:textId="77777777" w:rsidR="0039433D" w:rsidRPr="00B921E5" w:rsidRDefault="0039433D" w:rsidP="001C2276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sz w:val="16"/>
                <w:szCs w:val="16"/>
              </w:rPr>
            </w:pP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4B08948" w14:textId="77777777" w:rsidR="0039433D" w:rsidRPr="00B921E5" w:rsidRDefault="0039433D" w:rsidP="001C2276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sz w:val="16"/>
                <w:szCs w:val="16"/>
              </w:rPr>
            </w:pP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FD89B71" w14:textId="60F3D147" w:rsidR="0039433D" w:rsidRPr="001C2276" w:rsidRDefault="0039433D" w:rsidP="001C2276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sz w:val="18"/>
                <w:szCs w:val="20"/>
              </w:rPr>
            </w:pP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C83C438" w14:textId="5EC828F8" w:rsidR="0039433D" w:rsidRPr="001C2276" w:rsidRDefault="0039433D" w:rsidP="001C2276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sz w:val="18"/>
                <w:szCs w:val="20"/>
              </w:rPr>
            </w:pPr>
          </w:p>
        </w:tc>
      </w:tr>
      <w:tr w:rsidR="0039433D" w:rsidRPr="001C2276" w14:paraId="228D33CC" w14:textId="67611D5E" w:rsidTr="00625128">
        <w:trPr>
          <w:trHeight w:val="162"/>
        </w:trPr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25C4B7" w14:textId="77777777" w:rsidR="0039433D" w:rsidRPr="001C2276" w:rsidRDefault="0039433D" w:rsidP="001C2276">
            <w:pPr>
              <w:spacing w:after="0" w:line="240" w:lineRule="auto"/>
              <w:rPr>
                <w:rFonts w:ascii="Calibri" w:eastAsia="Calibri" w:hAnsi="Calibri" w:cs="Calibri"/>
                <w:b/>
                <w:sz w:val="16"/>
                <w:szCs w:val="20"/>
              </w:rPr>
            </w:pPr>
            <w:r w:rsidRPr="001C2276">
              <w:rPr>
                <w:rFonts w:ascii="Calibri" w:eastAsia="Calibri" w:hAnsi="Calibri" w:cs="Calibri"/>
                <w:b/>
                <w:sz w:val="16"/>
                <w:szCs w:val="20"/>
              </w:rPr>
              <w:t>17.</w:t>
            </w:r>
          </w:p>
          <w:p w14:paraId="79F86766" w14:textId="77777777" w:rsidR="0039433D" w:rsidRPr="001C2276" w:rsidRDefault="0039433D" w:rsidP="001C2276">
            <w:pPr>
              <w:spacing w:after="0" w:line="240" w:lineRule="auto"/>
              <w:rPr>
                <w:rFonts w:ascii="Calibri" w:eastAsia="Calibri" w:hAnsi="Calibri" w:cs="Calibri"/>
                <w:b/>
                <w:sz w:val="16"/>
                <w:szCs w:val="20"/>
              </w:rPr>
            </w:pP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A39E1E" w14:textId="77777777" w:rsidR="0039433D" w:rsidRPr="001C2276" w:rsidRDefault="0039433D" w:rsidP="001C2276">
            <w:pPr>
              <w:spacing w:after="0" w:line="240" w:lineRule="auto"/>
              <w:rPr>
                <w:rFonts w:ascii="Calibri" w:eastAsia="Calibri" w:hAnsi="Calibri" w:cs="Calibri"/>
                <w:sz w:val="16"/>
                <w:szCs w:val="18"/>
              </w:rPr>
            </w:pPr>
            <w:r w:rsidRPr="001C2276">
              <w:rPr>
                <w:rFonts w:ascii="Calibri" w:eastAsia="Calibri" w:hAnsi="Calibri" w:cs="Calibri"/>
                <w:sz w:val="16"/>
                <w:szCs w:val="18"/>
              </w:rPr>
              <w:t>Worek bez nadruku</w:t>
            </w:r>
          </w:p>
          <w:p w14:paraId="24F5AFE7" w14:textId="77777777" w:rsidR="0039433D" w:rsidRPr="001C2276" w:rsidRDefault="0039433D" w:rsidP="001C2276">
            <w:pPr>
              <w:spacing w:after="0" w:line="240" w:lineRule="auto"/>
              <w:rPr>
                <w:rFonts w:ascii="Calibri" w:eastAsia="Calibri" w:hAnsi="Calibri" w:cs="Calibri"/>
                <w:sz w:val="16"/>
                <w:szCs w:val="18"/>
              </w:rPr>
            </w:pPr>
            <w:r w:rsidRPr="001C2276">
              <w:rPr>
                <w:rFonts w:ascii="Calibri" w:eastAsia="Calibri" w:hAnsi="Calibri" w:cs="Calibri"/>
                <w:sz w:val="16"/>
                <w:szCs w:val="18"/>
              </w:rPr>
              <w:t>materiał: folia LDPE lub HDPE</w:t>
            </w:r>
          </w:p>
          <w:p w14:paraId="006A03F1" w14:textId="77777777" w:rsidR="0039433D" w:rsidRPr="001C2276" w:rsidRDefault="0039433D" w:rsidP="001C2276">
            <w:pPr>
              <w:spacing w:after="0" w:line="240" w:lineRule="auto"/>
              <w:rPr>
                <w:rFonts w:ascii="Calibri" w:eastAsia="Calibri" w:hAnsi="Calibri" w:cs="Calibri"/>
                <w:sz w:val="16"/>
                <w:szCs w:val="18"/>
              </w:rPr>
            </w:pPr>
            <w:r w:rsidRPr="001C2276">
              <w:rPr>
                <w:rFonts w:ascii="Calibri" w:eastAsia="Calibri" w:hAnsi="Calibri" w:cs="Calibri"/>
                <w:sz w:val="16"/>
                <w:szCs w:val="18"/>
              </w:rPr>
              <w:t>grubość: 0,06 µ</w:t>
            </w:r>
          </w:p>
          <w:p w14:paraId="7E25F1EA" w14:textId="77777777" w:rsidR="0039433D" w:rsidRPr="001C2276" w:rsidRDefault="0039433D" w:rsidP="001C2276">
            <w:pPr>
              <w:spacing w:after="0" w:line="240" w:lineRule="auto"/>
              <w:rPr>
                <w:rFonts w:ascii="Calibri" w:eastAsia="Calibri" w:hAnsi="Calibri" w:cs="Calibri"/>
                <w:sz w:val="16"/>
                <w:szCs w:val="18"/>
              </w:rPr>
            </w:pPr>
            <w:r w:rsidRPr="001C2276">
              <w:rPr>
                <w:rFonts w:ascii="Calibri" w:eastAsia="Calibri" w:hAnsi="Calibri" w:cs="Calibri"/>
                <w:sz w:val="16"/>
                <w:szCs w:val="18"/>
              </w:rPr>
              <w:t>pojemnik typ MGB 120 L</w:t>
            </w:r>
          </w:p>
          <w:p w14:paraId="10BE9526" w14:textId="77777777" w:rsidR="0039433D" w:rsidRPr="001C2276" w:rsidRDefault="0039433D" w:rsidP="001C2276">
            <w:pPr>
              <w:spacing w:after="0" w:line="240" w:lineRule="auto"/>
              <w:rPr>
                <w:rFonts w:ascii="Calibri" w:eastAsia="Calibri" w:hAnsi="Calibri" w:cs="Calibri"/>
                <w:sz w:val="16"/>
                <w:szCs w:val="18"/>
              </w:rPr>
            </w:pPr>
            <w:r w:rsidRPr="001C2276">
              <w:rPr>
                <w:rFonts w:ascii="Calibri" w:eastAsia="Calibri" w:hAnsi="Calibri" w:cs="Calibri"/>
                <w:sz w:val="16"/>
                <w:szCs w:val="18"/>
              </w:rPr>
              <w:t>kolor: CZARNY</w:t>
            </w:r>
          </w:p>
          <w:p w14:paraId="7A6C8D52" w14:textId="77777777" w:rsidR="0039433D" w:rsidRPr="001C2276" w:rsidRDefault="0039433D" w:rsidP="001C2276">
            <w:pPr>
              <w:spacing w:after="0" w:line="240" w:lineRule="auto"/>
              <w:rPr>
                <w:rFonts w:ascii="Calibri" w:eastAsia="Calibri" w:hAnsi="Calibri" w:cs="Calibri"/>
                <w:sz w:val="16"/>
                <w:szCs w:val="18"/>
              </w:rPr>
            </w:pPr>
          </w:p>
          <w:p w14:paraId="31767DAC" w14:textId="77777777" w:rsidR="0039433D" w:rsidRPr="001C2276" w:rsidRDefault="0039433D" w:rsidP="001C2276">
            <w:pPr>
              <w:spacing w:after="0" w:line="240" w:lineRule="auto"/>
              <w:rPr>
                <w:rFonts w:ascii="Calibri" w:eastAsia="Calibri" w:hAnsi="Calibri" w:cs="Calibri"/>
                <w:sz w:val="16"/>
                <w:szCs w:val="18"/>
              </w:rPr>
            </w:pP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C00521" w14:textId="77777777" w:rsidR="0039433D" w:rsidRPr="001C2276" w:rsidRDefault="0039433D" w:rsidP="001C2276">
            <w:pPr>
              <w:spacing w:after="0" w:line="240" w:lineRule="auto"/>
              <w:jc w:val="center"/>
              <w:rPr>
                <w:rFonts w:ascii="Calibri" w:eastAsia="Calibri" w:hAnsi="Calibri" w:cs="Calibri"/>
                <w:bCs/>
                <w:sz w:val="16"/>
                <w:szCs w:val="16"/>
              </w:rPr>
            </w:pPr>
            <w:r w:rsidRPr="001C2276">
              <w:rPr>
                <w:rFonts w:ascii="Calibri" w:eastAsia="Calibri" w:hAnsi="Calibri" w:cs="Calibri"/>
                <w:bCs/>
                <w:sz w:val="16"/>
                <w:szCs w:val="16"/>
              </w:rPr>
              <w:t>worki do pojemników typu MGB 120 litrów, wymiar ok. 850x1300 mm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6918E11" w14:textId="77777777" w:rsidR="0039433D" w:rsidRPr="001C2276" w:rsidRDefault="0039433D" w:rsidP="001C2276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sz w:val="16"/>
                <w:szCs w:val="16"/>
              </w:rPr>
            </w:pPr>
          </w:p>
          <w:p w14:paraId="5903FC2A" w14:textId="77777777" w:rsidR="0039433D" w:rsidRPr="001C2276" w:rsidRDefault="0039433D" w:rsidP="001C2276">
            <w:pPr>
              <w:spacing w:after="0" w:line="240" w:lineRule="auto"/>
              <w:rPr>
                <w:rFonts w:ascii="Calibri" w:eastAsia="Calibri" w:hAnsi="Calibri" w:cs="Calibri"/>
                <w:b/>
                <w:sz w:val="16"/>
                <w:szCs w:val="16"/>
              </w:rPr>
            </w:pPr>
          </w:p>
          <w:p w14:paraId="08EDB6DF" w14:textId="5085BBB1" w:rsidR="0039433D" w:rsidRPr="001C2276" w:rsidRDefault="00AF10A0" w:rsidP="001C2276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z w:val="16"/>
                <w:szCs w:val="16"/>
              </w:rPr>
              <w:t>2</w:t>
            </w:r>
            <w:r w:rsidR="0039433D" w:rsidRPr="001C2276">
              <w:rPr>
                <w:rFonts w:ascii="Calibri" w:eastAsia="Calibri" w:hAnsi="Calibri" w:cs="Calibri"/>
                <w:b/>
                <w:sz w:val="16"/>
                <w:szCs w:val="16"/>
              </w:rPr>
              <w:t>0.000</w:t>
            </w: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4E70CF7" w14:textId="77777777" w:rsidR="0039433D" w:rsidRPr="00B921E5" w:rsidRDefault="0039433D" w:rsidP="001C2276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sz w:val="16"/>
                <w:szCs w:val="16"/>
              </w:rPr>
            </w:pP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B7AA0E0" w14:textId="77777777" w:rsidR="0039433D" w:rsidRPr="00B921E5" w:rsidRDefault="0039433D" w:rsidP="001C2276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sz w:val="16"/>
                <w:szCs w:val="16"/>
              </w:rPr>
            </w:pP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9D9DB34" w14:textId="016003B3" w:rsidR="0039433D" w:rsidRPr="001C2276" w:rsidRDefault="0039433D" w:rsidP="001C2276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sz w:val="18"/>
                <w:szCs w:val="20"/>
              </w:rPr>
            </w:pP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3B08F05" w14:textId="776C893D" w:rsidR="0039433D" w:rsidRPr="001C2276" w:rsidRDefault="0039433D" w:rsidP="001C2276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sz w:val="18"/>
                <w:szCs w:val="20"/>
              </w:rPr>
            </w:pPr>
          </w:p>
        </w:tc>
      </w:tr>
      <w:tr w:rsidR="0039433D" w:rsidRPr="001C2276" w14:paraId="22E7291D" w14:textId="75505C3A" w:rsidTr="00625128">
        <w:trPr>
          <w:trHeight w:val="162"/>
        </w:trPr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08E816" w14:textId="77777777" w:rsidR="0039433D" w:rsidRPr="001C2276" w:rsidRDefault="0039433D" w:rsidP="001C2276">
            <w:pPr>
              <w:spacing w:after="0" w:line="240" w:lineRule="auto"/>
              <w:rPr>
                <w:rFonts w:ascii="Calibri" w:eastAsia="Calibri" w:hAnsi="Calibri" w:cs="Calibri"/>
                <w:b/>
                <w:sz w:val="16"/>
                <w:szCs w:val="20"/>
              </w:rPr>
            </w:pPr>
            <w:r w:rsidRPr="001C2276">
              <w:rPr>
                <w:rFonts w:ascii="Calibri" w:eastAsia="Calibri" w:hAnsi="Calibri" w:cs="Calibri"/>
                <w:b/>
                <w:sz w:val="16"/>
                <w:szCs w:val="20"/>
              </w:rPr>
              <w:t>18.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BC58B3" w14:textId="77777777" w:rsidR="0039433D" w:rsidRPr="001C2276" w:rsidRDefault="0039433D" w:rsidP="001C2276">
            <w:pPr>
              <w:spacing w:after="0" w:line="240" w:lineRule="auto"/>
              <w:rPr>
                <w:rFonts w:ascii="Calibri" w:eastAsia="Calibri" w:hAnsi="Calibri" w:cs="Calibri"/>
                <w:sz w:val="16"/>
                <w:szCs w:val="18"/>
              </w:rPr>
            </w:pPr>
            <w:r w:rsidRPr="001C2276">
              <w:rPr>
                <w:rFonts w:ascii="Calibri" w:eastAsia="Calibri" w:hAnsi="Calibri" w:cs="Calibri"/>
                <w:sz w:val="16"/>
                <w:szCs w:val="18"/>
              </w:rPr>
              <w:t>Worek bez nadruku</w:t>
            </w:r>
          </w:p>
          <w:p w14:paraId="12A3BA86" w14:textId="77777777" w:rsidR="0039433D" w:rsidRPr="001C2276" w:rsidRDefault="0039433D" w:rsidP="001C2276">
            <w:pPr>
              <w:spacing w:after="0" w:line="240" w:lineRule="auto"/>
              <w:rPr>
                <w:rFonts w:ascii="Calibri" w:eastAsia="Calibri" w:hAnsi="Calibri" w:cs="Calibri"/>
                <w:sz w:val="16"/>
                <w:szCs w:val="18"/>
              </w:rPr>
            </w:pPr>
            <w:r w:rsidRPr="001C2276">
              <w:rPr>
                <w:rFonts w:ascii="Calibri" w:eastAsia="Calibri" w:hAnsi="Calibri" w:cs="Calibri"/>
                <w:sz w:val="16"/>
                <w:szCs w:val="18"/>
              </w:rPr>
              <w:t>materiał: folia LDPE lub HDPE</w:t>
            </w:r>
          </w:p>
          <w:p w14:paraId="2E3764F2" w14:textId="77777777" w:rsidR="0039433D" w:rsidRPr="001C2276" w:rsidRDefault="0039433D" w:rsidP="001C2276">
            <w:pPr>
              <w:spacing w:after="0" w:line="240" w:lineRule="auto"/>
              <w:rPr>
                <w:rFonts w:ascii="Calibri" w:eastAsia="Calibri" w:hAnsi="Calibri" w:cs="Calibri"/>
                <w:sz w:val="16"/>
                <w:szCs w:val="18"/>
              </w:rPr>
            </w:pPr>
            <w:r w:rsidRPr="001C2276">
              <w:rPr>
                <w:rFonts w:ascii="Calibri" w:eastAsia="Calibri" w:hAnsi="Calibri" w:cs="Calibri"/>
                <w:sz w:val="16"/>
                <w:szCs w:val="18"/>
              </w:rPr>
              <w:t>grubość: 0,06 µ</w:t>
            </w:r>
          </w:p>
          <w:p w14:paraId="1E286F95" w14:textId="77777777" w:rsidR="0039433D" w:rsidRPr="001C2276" w:rsidRDefault="0039433D" w:rsidP="001C2276">
            <w:pPr>
              <w:spacing w:after="0" w:line="240" w:lineRule="auto"/>
              <w:rPr>
                <w:rFonts w:ascii="Calibri" w:eastAsia="Calibri" w:hAnsi="Calibri" w:cs="Calibri"/>
                <w:sz w:val="16"/>
                <w:szCs w:val="18"/>
              </w:rPr>
            </w:pPr>
            <w:r w:rsidRPr="001C2276">
              <w:rPr>
                <w:rFonts w:ascii="Calibri" w:eastAsia="Calibri" w:hAnsi="Calibri" w:cs="Calibri"/>
                <w:sz w:val="16"/>
                <w:szCs w:val="18"/>
              </w:rPr>
              <w:t>pojemność kosza: 160 L</w:t>
            </w:r>
          </w:p>
          <w:p w14:paraId="104D6E8A" w14:textId="77777777" w:rsidR="0039433D" w:rsidRPr="001C2276" w:rsidRDefault="0039433D" w:rsidP="001C2276">
            <w:pPr>
              <w:spacing w:after="0" w:line="240" w:lineRule="auto"/>
              <w:rPr>
                <w:rFonts w:ascii="Calibri" w:eastAsia="Calibri" w:hAnsi="Calibri" w:cs="Calibri"/>
                <w:sz w:val="16"/>
                <w:szCs w:val="18"/>
              </w:rPr>
            </w:pPr>
            <w:r w:rsidRPr="001C2276">
              <w:rPr>
                <w:rFonts w:ascii="Calibri" w:eastAsia="Calibri" w:hAnsi="Calibri" w:cs="Calibri"/>
                <w:sz w:val="16"/>
                <w:szCs w:val="18"/>
              </w:rPr>
              <w:t>kolor: CZARNY</w:t>
            </w:r>
          </w:p>
          <w:p w14:paraId="05965B95" w14:textId="77777777" w:rsidR="0039433D" w:rsidRPr="001C2276" w:rsidRDefault="0039433D" w:rsidP="001C2276">
            <w:pPr>
              <w:spacing w:after="0" w:line="240" w:lineRule="auto"/>
              <w:rPr>
                <w:rFonts w:ascii="Calibri" w:eastAsia="Calibri" w:hAnsi="Calibri" w:cs="Calibri"/>
                <w:sz w:val="16"/>
                <w:szCs w:val="18"/>
              </w:rPr>
            </w:pPr>
          </w:p>
          <w:p w14:paraId="7444267D" w14:textId="77777777" w:rsidR="0039433D" w:rsidRPr="001C2276" w:rsidRDefault="0039433D" w:rsidP="001C2276">
            <w:pPr>
              <w:spacing w:after="0" w:line="240" w:lineRule="auto"/>
              <w:rPr>
                <w:rFonts w:ascii="Calibri" w:eastAsia="Calibri" w:hAnsi="Calibri" w:cs="Calibri"/>
                <w:sz w:val="16"/>
                <w:szCs w:val="18"/>
              </w:rPr>
            </w:pP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856E8F" w14:textId="77777777" w:rsidR="0039433D" w:rsidRPr="001C2276" w:rsidRDefault="0039433D" w:rsidP="001C2276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sz w:val="16"/>
                <w:szCs w:val="16"/>
              </w:rPr>
            </w:pPr>
            <w:r w:rsidRPr="001C2276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worki do koszy ulicznych, wymiar ok. 900x1200 mm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AEF6C8C" w14:textId="77777777" w:rsidR="0039433D" w:rsidRPr="001C2276" w:rsidRDefault="0039433D" w:rsidP="001C2276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sz w:val="16"/>
                <w:szCs w:val="16"/>
              </w:rPr>
            </w:pPr>
          </w:p>
          <w:p w14:paraId="6E23EF6E" w14:textId="77777777" w:rsidR="0039433D" w:rsidRPr="001C2276" w:rsidRDefault="0039433D" w:rsidP="001C2276">
            <w:pPr>
              <w:spacing w:after="0" w:line="240" w:lineRule="auto"/>
              <w:rPr>
                <w:rFonts w:ascii="Calibri" w:eastAsia="Calibri" w:hAnsi="Calibri" w:cs="Calibri"/>
                <w:b/>
                <w:sz w:val="16"/>
                <w:szCs w:val="16"/>
              </w:rPr>
            </w:pPr>
          </w:p>
          <w:p w14:paraId="73A52E1E" w14:textId="1C2DD096" w:rsidR="0039433D" w:rsidRPr="001C2276" w:rsidRDefault="00AF10A0" w:rsidP="001C2276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z w:val="16"/>
                <w:szCs w:val="16"/>
              </w:rPr>
              <w:t>10</w:t>
            </w:r>
            <w:r w:rsidR="00730CD7">
              <w:rPr>
                <w:rFonts w:ascii="Calibri" w:eastAsia="Calibri" w:hAnsi="Calibri" w:cs="Calibri"/>
                <w:b/>
                <w:sz w:val="16"/>
                <w:szCs w:val="16"/>
              </w:rPr>
              <w:t>.</w:t>
            </w:r>
            <w:r w:rsidR="0039433D" w:rsidRPr="001C2276">
              <w:rPr>
                <w:rFonts w:ascii="Calibri" w:eastAsia="Calibri" w:hAnsi="Calibri" w:cs="Calibri"/>
                <w:b/>
                <w:sz w:val="16"/>
                <w:szCs w:val="16"/>
              </w:rPr>
              <w:t>000</w:t>
            </w: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3F858BF" w14:textId="77777777" w:rsidR="0039433D" w:rsidRPr="00B921E5" w:rsidRDefault="0039433D" w:rsidP="001C2276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sz w:val="16"/>
                <w:szCs w:val="16"/>
              </w:rPr>
            </w:pP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FC8F0E4" w14:textId="77777777" w:rsidR="0039433D" w:rsidRPr="00B921E5" w:rsidRDefault="0039433D" w:rsidP="001C2276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sz w:val="16"/>
                <w:szCs w:val="16"/>
              </w:rPr>
            </w:pP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C19DE4B" w14:textId="5E13FC75" w:rsidR="0039433D" w:rsidRPr="001C2276" w:rsidRDefault="0039433D" w:rsidP="001C2276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sz w:val="18"/>
                <w:szCs w:val="20"/>
              </w:rPr>
            </w:pP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6EF16AE" w14:textId="369C0FE0" w:rsidR="0039433D" w:rsidRPr="001C2276" w:rsidRDefault="0039433D" w:rsidP="001C2276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sz w:val="18"/>
                <w:szCs w:val="20"/>
              </w:rPr>
            </w:pPr>
          </w:p>
        </w:tc>
      </w:tr>
      <w:tr w:rsidR="0039433D" w:rsidRPr="001C2276" w14:paraId="20BBF003" w14:textId="1C745604" w:rsidTr="00625128">
        <w:trPr>
          <w:trHeight w:val="162"/>
        </w:trPr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210CE3" w14:textId="77777777" w:rsidR="0039433D" w:rsidRPr="001C2276" w:rsidRDefault="0039433D" w:rsidP="001C2276">
            <w:pPr>
              <w:spacing w:after="0" w:line="240" w:lineRule="auto"/>
              <w:rPr>
                <w:rFonts w:ascii="Calibri" w:eastAsia="Calibri" w:hAnsi="Calibri" w:cs="Calibri"/>
                <w:b/>
                <w:sz w:val="16"/>
                <w:szCs w:val="20"/>
              </w:rPr>
            </w:pPr>
            <w:r w:rsidRPr="001C2276">
              <w:rPr>
                <w:rFonts w:ascii="Calibri" w:eastAsia="Calibri" w:hAnsi="Calibri" w:cs="Calibri"/>
                <w:b/>
                <w:sz w:val="16"/>
                <w:szCs w:val="20"/>
              </w:rPr>
              <w:t>19.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F821A8" w14:textId="77777777" w:rsidR="0039433D" w:rsidRPr="001C2276" w:rsidRDefault="0039433D" w:rsidP="001C2276">
            <w:pPr>
              <w:spacing w:after="0" w:line="240" w:lineRule="auto"/>
              <w:rPr>
                <w:rFonts w:ascii="Calibri Light" w:eastAsia="Calibri" w:hAnsi="Calibri Light" w:cs="Calibri Light"/>
                <w:sz w:val="16"/>
                <w:szCs w:val="18"/>
                <w:lang w:eastAsia="pl-PL"/>
              </w:rPr>
            </w:pPr>
            <w:r w:rsidRPr="001C2276">
              <w:rPr>
                <w:rFonts w:ascii="Calibri Light" w:eastAsia="Calibri" w:hAnsi="Calibri Light" w:cs="Calibri Light"/>
                <w:sz w:val="16"/>
                <w:szCs w:val="18"/>
                <w:lang w:eastAsia="pl-PL"/>
              </w:rPr>
              <w:t>Worek bez nadruku</w:t>
            </w:r>
          </w:p>
          <w:p w14:paraId="012FDE8F" w14:textId="77777777" w:rsidR="0039433D" w:rsidRPr="001C2276" w:rsidRDefault="0039433D" w:rsidP="001C2276">
            <w:pPr>
              <w:spacing w:after="0" w:line="240" w:lineRule="auto"/>
              <w:rPr>
                <w:rFonts w:ascii="Calibri Light" w:eastAsia="Calibri" w:hAnsi="Calibri Light" w:cs="Calibri Light"/>
                <w:sz w:val="16"/>
                <w:szCs w:val="18"/>
                <w:lang w:eastAsia="pl-PL"/>
              </w:rPr>
            </w:pPr>
            <w:r w:rsidRPr="001C2276">
              <w:rPr>
                <w:rFonts w:ascii="Calibri Light" w:eastAsia="Calibri" w:hAnsi="Calibri Light" w:cs="Calibri Light"/>
                <w:sz w:val="16"/>
                <w:szCs w:val="18"/>
                <w:lang w:eastAsia="pl-PL"/>
              </w:rPr>
              <w:t>materiał: folia LDPE lub HDPE</w:t>
            </w:r>
          </w:p>
          <w:p w14:paraId="2479D417" w14:textId="77777777" w:rsidR="0039433D" w:rsidRPr="001C2276" w:rsidRDefault="0039433D" w:rsidP="001C2276">
            <w:pPr>
              <w:spacing w:after="0" w:line="240" w:lineRule="auto"/>
              <w:rPr>
                <w:rFonts w:ascii="Calibri Light" w:eastAsia="Calibri" w:hAnsi="Calibri Light" w:cs="Calibri Light"/>
                <w:sz w:val="16"/>
                <w:szCs w:val="18"/>
                <w:lang w:eastAsia="pl-PL"/>
              </w:rPr>
            </w:pPr>
            <w:r w:rsidRPr="001C2276">
              <w:rPr>
                <w:rFonts w:ascii="Calibri Light" w:eastAsia="Calibri" w:hAnsi="Calibri Light" w:cs="Calibri Light"/>
                <w:sz w:val="16"/>
                <w:szCs w:val="18"/>
                <w:lang w:eastAsia="pl-PL"/>
              </w:rPr>
              <w:t>grubość: 0,06 µ</w:t>
            </w:r>
          </w:p>
          <w:p w14:paraId="70CA3C69" w14:textId="77777777" w:rsidR="0039433D" w:rsidRPr="001C2276" w:rsidRDefault="0039433D" w:rsidP="001C2276">
            <w:pPr>
              <w:spacing w:after="0" w:line="240" w:lineRule="auto"/>
              <w:rPr>
                <w:rFonts w:ascii="Calibri Light" w:eastAsia="Calibri" w:hAnsi="Calibri Light" w:cs="Calibri Light"/>
                <w:sz w:val="16"/>
                <w:szCs w:val="18"/>
                <w:lang w:eastAsia="pl-PL"/>
              </w:rPr>
            </w:pPr>
            <w:r w:rsidRPr="001C2276">
              <w:rPr>
                <w:rFonts w:ascii="Calibri Light" w:eastAsia="Calibri" w:hAnsi="Calibri Light" w:cs="Calibri Light"/>
                <w:sz w:val="16"/>
                <w:szCs w:val="18"/>
                <w:lang w:eastAsia="pl-PL"/>
              </w:rPr>
              <w:t>pojemnik typ MGB 240 L</w:t>
            </w:r>
          </w:p>
          <w:p w14:paraId="197C8D7B" w14:textId="77777777" w:rsidR="0039433D" w:rsidRPr="001C2276" w:rsidRDefault="0039433D" w:rsidP="001C2276">
            <w:pPr>
              <w:spacing w:after="0" w:line="240" w:lineRule="auto"/>
              <w:rPr>
                <w:rFonts w:ascii="Calibri Light" w:eastAsia="Calibri" w:hAnsi="Calibri Light" w:cs="Calibri Light"/>
                <w:sz w:val="16"/>
                <w:szCs w:val="18"/>
                <w:lang w:eastAsia="pl-PL"/>
              </w:rPr>
            </w:pPr>
            <w:r w:rsidRPr="001C2276">
              <w:rPr>
                <w:rFonts w:ascii="Calibri Light" w:eastAsia="Calibri" w:hAnsi="Calibri Light" w:cs="Calibri Light"/>
                <w:sz w:val="16"/>
                <w:szCs w:val="18"/>
                <w:lang w:eastAsia="pl-PL"/>
              </w:rPr>
              <w:t>kolor: CZARNY</w:t>
            </w:r>
          </w:p>
          <w:p w14:paraId="5A4C772E" w14:textId="77777777" w:rsidR="0039433D" w:rsidRPr="001C2276" w:rsidRDefault="0039433D" w:rsidP="001C2276">
            <w:pPr>
              <w:spacing w:after="0" w:line="240" w:lineRule="auto"/>
              <w:rPr>
                <w:rFonts w:ascii="Arial" w:eastAsia="Calibri" w:hAnsi="Arial" w:cs="Arial"/>
                <w:sz w:val="16"/>
                <w:szCs w:val="18"/>
                <w:lang w:eastAsia="pl-PL"/>
              </w:rPr>
            </w:pPr>
          </w:p>
          <w:p w14:paraId="42851533" w14:textId="77777777" w:rsidR="0039433D" w:rsidRPr="001C2276" w:rsidRDefault="0039433D" w:rsidP="001C2276">
            <w:pPr>
              <w:spacing w:after="0" w:line="240" w:lineRule="auto"/>
              <w:rPr>
                <w:rFonts w:ascii="Calibri" w:eastAsia="Calibri" w:hAnsi="Calibri" w:cs="Calibri"/>
                <w:sz w:val="16"/>
                <w:szCs w:val="18"/>
              </w:rPr>
            </w:pP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F2DE2E" w14:textId="6A8B1AA6" w:rsidR="0039433D" w:rsidRPr="001C2276" w:rsidRDefault="0039433D" w:rsidP="00AC3399">
            <w:pPr>
              <w:spacing w:after="0" w:line="240" w:lineRule="auto"/>
              <w:jc w:val="center"/>
              <w:rPr>
                <w:rFonts w:ascii="Calibri Light" w:eastAsia="Calibri" w:hAnsi="Calibri Light" w:cs="Calibri Light"/>
                <w:bCs/>
                <w:sz w:val="16"/>
                <w:szCs w:val="16"/>
                <w:lang w:eastAsia="pl-PL"/>
              </w:rPr>
            </w:pPr>
            <w:r w:rsidRPr="001C2276">
              <w:rPr>
                <w:rFonts w:ascii="Calibri Light" w:eastAsia="Calibri" w:hAnsi="Calibri Light" w:cs="Calibri Light"/>
                <w:bCs/>
                <w:sz w:val="16"/>
                <w:szCs w:val="16"/>
                <w:lang w:eastAsia="pl-PL"/>
              </w:rPr>
              <w:t xml:space="preserve">worki do pojemników typu MGB </w:t>
            </w:r>
            <w:proofErr w:type="gramStart"/>
            <w:r w:rsidRPr="001C2276">
              <w:rPr>
                <w:rFonts w:ascii="Calibri Light" w:eastAsia="Calibri" w:hAnsi="Calibri Light" w:cs="Calibri Light"/>
                <w:bCs/>
                <w:sz w:val="16"/>
                <w:szCs w:val="16"/>
                <w:lang w:eastAsia="pl-PL"/>
              </w:rPr>
              <w:t>240  wymiar</w:t>
            </w:r>
            <w:proofErr w:type="gramEnd"/>
            <w:r w:rsidRPr="001C2276">
              <w:rPr>
                <w:rFonts w:ascii="Calibri Light" w:eastAsia="Calibri" w:hAnsi="Calibri Light" w:cs="Calibri Light"/>
                <w:bCs/>
                <w:sz w:val="16"/>
                <w:szCs w:val="16"/>
                <w:lang w:eastAsia="pl-PL"/>
              </w:rPr>
              <w:t xml:space="preserve"> ok.</w:t>
            </w:r>
            <w:r w:rsidR="00625128">
              <w:rPr>
                <w:rFonts w:ascii="Calibri Light" w:eastAsia="Calibri" w:hAnsi="Calibri Light" w:cs="Calibri Light"/>
                <w:bCs/>
                <w:sz w:val="16"/>
                <w:szCs w:val="16"/>
                <w:lang w:eastAsia="pl-PL"/>
              </w:rPr>
              <w:t xml:space="preserve"> </w:t>
            </w:r>
            <w:r w:rsidRPr="001C2276">
              <w:rPr>
                <w:rFonts w:ascii="Calibri Light" w:eastAsia="Calibri" w:hAnsi="Calibri Light" w:cs="Calibri Light"/>
                <w:bCs/>
                <w:sz w:val="16"/>
                <w:szCs w:val="16"/>
                <w:lang w:eastAsia="pl-PL"/>
              </w:rPr>
              <w:t>1400x1300</w:t>
            </w:r>
            <w:r w:rsidR="00625128">
              <w:rPr>
                <w:rFonts w:ascii="Calibri Light" w:eastAsia="Calibri" w:hAnsi="Calibri Light" w:cs="Calibri Light"/>
                <w:bCs/>
                <w:sz w:val="16"/>
                <w:szCs w:val="16"/>
                <w:lang w:eastAsia="pl-PL"/>
              </w:rPr>
              <w:t xml:space="preserve"> m</w:t>
            </w:r>
            <w:r w:rsidRPr="001C2276">
              <w:rPr>
                <w:rFonts w:ascii="Calibri Light" w:eastAsia="Calibri" w:hAnsi="Calibri Light" w:cs="Calibri Light"/>
                <w:bCs/>
                <w:sz w:val="16"/>
                <w:szCs w:val="16"/>
                <w:lang w:eastAsia="pl-PL"/>
              </w:rPr>
              <w:t>m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D4234F9" w14:textId="77777777" w:rsidR="0039433D" w:rsidRPr="001C2276" w:rsidRDefault="0039433D" w:rsidP="001C2276">
            <w:pPr>
              <w:spacing w:after="0" w:line="240" w:lineRule="auto"/>
              <w:jc w:val="center"/>
              <w:rPr>
                <w:rFonts w:ascii="Calibri Light" w:eastAsia="Calibri" w:hAnsi="Calibri Light" w:cs="Calibri Light"/>
                <w:b/>
                <w:sz w:val="16"/>
                <w:szCs w:val="16"/>
                <w:lang w:eastAsia="pl-PL"/>
              </w:rPr>
            </w:pPr>
          </w:p>
          <w:p w14:paraId="5FF6F904" w14:textId="7F5B5136" w:rsidR="0039433D" w:rsidRPr="00AF10A0" w:rsidRDefault="00AF10A0" w:rsidP="001C2276">
            <w:pPr>
              <w:spacing w:after="0" w:line="240" w:lineRule="auto"/>
              <w:jc w:val="center"/>
              <w:rPr>
                <w:rFonts w:ascii="Calibri Light" w:eastAsia="Calibri" w:hAnsi="Calibri Light" w:cs="Calibri Light"/>
                <w:b/>
                <w:sz w:val="16"/>
                <w:szCs w:val="16"/>
              </w:rPr>
            </w:pPr>
            <w:r w:rsidRPr="00AF10A0">
              <w:rPr>
                <w:rFonts w:ascii="Calibri Light" w:eastAsia="Calibri" w:hAnsi="Calibri Light" w:cs="Calibri Light"/>
                <w:b/>
                <w:sz w:val="16"/>
                <w:szCs w:val="16"/>
                <w:lang w:eastAsia="pl-PL"/>
              </w:rPr>
              <w:t>6.</w:t>
            </w:r>
            <w:r w:rsidR="0039433D" w:rsidRPr="00AF10A0">
              <w:rPr>
                <w:rFonts w:ascii="Calibri Light" w:eastAsia="Calibri" w:hAnsi="Calibri Light" w:cs="Calibri Light"/>
                <w:b/>
                <w:sz w:val="16"/>
                <w:szCs w:val="16"/>
                <w:lang w:eastAsia="pl-PL"/>
              </w:rPr>
              <w:t>000</w:t>
            </w: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2FD08E2" w14:textId="77777777" w:rsidR="0039433D" w:rsidRPr="00B921E5" w:rsidRDefault="0039433D" w:rsidP="001C2276">
            <w:pPr>
              <w:spacing w:after="0" w:line="240" w:lineRule="auto"/>
              <w:jc w:val="center"/>
              <w:rPr>
                <w:rFonts w:ascii="Calibri Light" w:eastAsia="Calibri" w:hAnsi="Calibri Light" w:cs="Calibri Light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3A0E73D" w14:textId="77777777" w:rsidR="0039433D" w:rsidRPr="00B921E5" w:rsidRDefault="0039433D" w:rsidP="001C2276">
            <w:pPr>
              <w:spacing w:after="0" w:line="240" w:lineRule="auto"/>
              <w:jc w:val="center"/>
              <w:rPr>
                <w:rFonts w:ascii="Calibri Light" w:eastAsia="Calibri" w:hAnsi="Calibri Light" w:cs="Calibri Light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ADBB1F9" w14:textId="11F94A37" w:rsidR="0039433D" w:rsidRPr="001C2276" w:rsidRDefault="0039433D" w:rsidP="001C2276">
            <w:pPr>
              <w:spacing w:after="0" w:line="240" w:lineRule="auto"/>
              <w:jc w:val="center"/>
              <w:rPr>
                <w:rFonts w:ascii="Calibri Light" w:eastAsia="Calibri" w:hAnsi="Calibri Light" w:cs="Calibri Light"/>
                <w:b/>
                <w:sz w:val="18"/>
                <w:szCs w:val="20"/>
                <w:lang w:eastAsia="pl-PL"/>
              </w:rPr>
            </w:pP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614A694" w14:textId="56EADAE0" w:rsidR="0039433D" w:rsidRPr="001C2276" w:rsidRDefault="0039433D" w:rsidP="001C2276">
            <w:pPr>
              <w:spacing w:after="0" w:line="240" w:lineRule="auto"/>
              <w:jc w:val="center"/>
              <w:rPr>
                <w:rFonts w:ascii="Calibri Light" w:eastAsia="Calibri" w:hAnsi="Calibri Light" w:cs="Calibri Light"/>
                <w:b/>
                <w:sz w:val="18"/>
                <w:szCs w:val="20"/>
                <w:lang w:eastAsia="pl-PL"/>
              </w:rPr>
            </w:pPr>
          </w:p>
        </w:tc>
      </w:tr>
      <w:tr w:rsidR="0039433D" w:rsidRPr="001C2276" w14:paraId="5F1F25AF" w14:textId="5C477D11" w:rsidTr="00625128">
        <w:trPr>
          <w:trHeight w:val="162"/>
        </w:trPr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F36998" w14:textId="77777777" w:rsidR="0039433D" w:rsidRPr="001C2276" w:rsidRDefault="0039433D" w:rsidP="001C2276">
            <w:pPr>
              <w:spacing w:after="0" w:line="240" w:lineRule="auto"/>
              <w:rPr>
                <w:rFonts w:ascii="Calibri" w:eastAsia="Calibri" w:hAnsi="Calibri" w:cs="Calibri"/>
                <w:b/>
                <w:sz w:val="16"/>
                <w:szCs w:val="20"/>
              </w:rPr>
            </w:pPr>
            <w:r w:rsidRPr="001C2276">
              <w:rPr>
                <w:rFonts w:ascii="Calibri" w:eastAsia="Calibri" w:hAnsi="Calibri" w:cs="Calibri"/>
                <w:b/>
                <w:sz w:val="16"/>
                <w:szCs w:val="20"/>
              </w:rPr>
              <w:t>20.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26E97F" w14:textId="77777777" w:rsidR="0039433D" w:rsidRPr="001C2276" w:rsidRDefault="0039433D" w:rsidP="001C2276">
            <w:pPr>
              <w:spacing w:after="0" w:line="240" w:lineRule="auto"/>
              <w:rPr>
                <w:rFonts w:ascii="Calibri" w:eastAsia="Calibri" w:hAnsi="Calibri" w:cs="Calibri"/>
                <w:sz w:val="16"/>
                <w:szCs w:val="18"/>
              </w:rPr>
            </w:pPr>
            <w:r w:rsidRPr="001C2276">
              <w:rPr>
                <w:rFonts w:ascii="Calibri" w:eastAsia="Calibri" w:hAnsi="Calibri" w:cs="Calibri"/>
                <w:sz w:val="16"/>
                <w:szCs w:val="18"/>
              </w:rPr>
              <w:t>Worek bez nadruku</w:t>
            </w:r>
          </w:p>
          <w:p w14:paraId="14D8A1F4" w14:textId="77777777" w:rsidR="0039433D" w:rsidRPr="001C2276" w:rsidRDefault="0039433D" w:rsidP="001C2276">
            <w:pPr>
              <w:spacing w:after="0" w:line="240" w:lineRule="auto"/>
              <w:rPr>
                <w:rFonts w:ascii="Calibri" w:eastAsia="Calibri" w:hAnsi="Calibri" w:cs="Calibri"/>
                <w:sz w:val="16"/>
                <w:szCs w:val="18"/>
              </w:rPr>
            </w:pPr>
            <w:r w:rsidRPr="001C2276">
              <w:rPr>
                <w:rFonts w:ascii="Calibri" w:eastAsia="Calibri" w:hAnsi="Calibri" w:cs="Calibri"/>
                <w:sz w:val="16"/>
                <w:szCs w:val="18"/>
              </w:rPr>
              <w:t>materiał: folia LDPE lub HDPE</w:t>
            </w:r>
          </w:p>
          <w:p w14:paraId="55C9C7EF" w14:textId="77777777" w:rsidR="0039433D" w:rsidRPr="001C2276" w:rsidRDefault="0039433D" w:rsidP="001C2276">
            <w:pPr>
              <w:spacing w:after="0" w:line="240" w:lineRule="auto"/>
              <w:rPr>
                <w:rFonts w:ascii="Calibri" w:eastAsia="Calibri" w:hAnsi="Calibri" w:cs="Calibri"/>
                <w:sz w:val="16"/>
                <w:szCs w:val="18"/>
              </w:rPr>
            </w:pPr>
            <w:r w:rsidRPr="001C2276">
              <w:rPr>
                <w:rFonts w:ascii="Calibri" w:eastAsia="Calibri" w:hAnsi="Calibri" w:cs="Calibri"/>
                <w:sz w:val="16"/>
                <w:szCs w:val="18"/>
              </w:rPr>
              <w:t>grubość: 0,06 µ</w:t>
            </w:r>
          </w:p>
          <w:p w14:paraId="390801CD" w14:textId="77777777" w:rsidR="0039433D" w:rsidRPr="001C2276" w:rsidRDefault="0039433D" w:rsidP="001C2276">
            <w:pPr>
              <w:spacing w:after="0" w:line="240" w:lineRule="auto"/>
              <w:rPr>
                <w:rFonts w:ascii="Calibri" w:eastAsia="Calibri" w:hAnsi="Calibri" w:cs="Calibri"/>
                <w:sz w:val="16"/>
                <w:szCs w:val="18"/>
              </w:rPr>
            </w:pPr>
            <w:r w:rsidRPr="001C2276">
              <w:rPr>
                <w:rFonts w:ascii="Calibri" w:eastAsia="Calibri" w:hAnsi="Calibri" w:cs="Calibri"/>
                <w:sz w:val="16"/>
                <w:szCs w:val="18"/>
              </w:rPr>
              <w:t>pojemnik typ MGB 340 L</w:t>
            </w:r>
          </w:p>
          <w:p w14:paraId="0339F77C" w14:textId="77777777" w:rsidR="0039433D" w:rsidRPr="001C2276" w:rsidRDefault="0039433D" w:rsidP="001C2276">
            <w:pPr>
              <w:spacing w:after="0" w:line="240" w:lineRule="auto"/>
              <w:rPr>
                <w:rFonts w:ascii="Calibri" w:eastAsia="Calibri" w:hAnsi="Calibri" w:cs="Calibri"/>
                <w:sz w:val="16"/>
                <w:szCs w:val="18"/>
              </w:rPr>
            </w:pPr>
            <w:r w:rsidRPr="001C2276">
              <w:rPr>
                <w:rFonts w:ascii="Calibri" w:eastAsia="Calibri" w:hAnsi="Calibri" w:cs="Calibri"/>
                <w:sz w:val="16"/>
                <w:szCs w:val="18"/>
              </w:rPr>
              <w:t>kolor: CZARNY</w:t>
            </w:r>
          </w:p>
          <w:p w14:paraId="61D7F3A3" w14:textId="77777777" w:rsidR="0039433D" w:rsidRPr="001C2276" w:rsidRDefault="0039433D" w:rsidP="001C2276">
            <w:pPr>
              <w:spacing w:after="0" w:line="240" w:lineRule="auto"/>
              <w:rPr>
                <w:rFonts w:ascii="Calibri" w:eastAsia="Calibri" w:hAnsi="Calibri" w:cs="Calibri"/>
                <w:sz w:val="16"/>
                <w:szCs w:val="18"/>
              </w:rPr>
            </w:pPr>
          </w:p>
          <w:p w14:paraId="34AA98C6" w14:textId="77777777" w:rsidR="0039433D" w:rsidRPr="001C2276" w:rsidRDefault="0039433D" w:rsidP="001C2276">
            <w:pPr>
              <w:spacing w:after="0" w:line="240" w:lineRule="auto"/>
              <w:rPr>
                <w:rFonts w:ascii="Calibri" w:eastAsia="Calibri" w:hAnsi="Calibri" w:cs="Calibri"/>
                <w:sz w:val="16"/>
                <w:szCs w:val="18"/>
              </w:rPr>
            </w:pP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B3A545" w14:textId="11BBA229" w:rsidR="0039433D" w:rsidRPr="001C2276" w:rsidRDefault="0039433D" w:rsidP="001C2276">
            <w:pPr>
              <w:spacing w:after="0" w:line="240" w:lineRule="auto"/>
              <w:jc w:val="center"/>
              <w:rPr>
                <w:rFonts w:ascii="Calibri" w:eastAsia="Calibri" w:hAnsi="Calibri" w:cs="Calibri"/>
                <w:bCs/>
                <w:sz w:val="16"/>
                <w:szCs w:val="16"/>
              </w:rPr>
            </w:pPr>
            <w:r w:rsidRPr="001C2276">
              <w:rPr>
                <w:rFonts w:ascii="Calibri" w:eastAsia="Calibri" w:hAnsi="Calibri" w:cs="Calibri"/>
                <w:bCs/>
                <w:sz w:val="16"/>
                <w:szCs w:val="16"/>
              </w:rPr>
              <w:t>worki do pojemników typu MGB 340 litrów, wymiar ok.1500x1460</w:t>
            </w:r>
            <w:r w:rsidR="00AC76E9">
              <w:rPr>
                <w:rFonts w:ascii="Calibri" w:eastAsia="Calibri" w:hAnsi="Calibri" w:cs="Calibri"/>
                <w:bCs/>
                <w:sz w:val="16"/>
                <w:szCs w:val="16"/>
              </w:rPr>
              <w:t xml:space="preserve"> mm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9D80A86" w14:textId="77777777" w:rsidR="0039433D" w:rsidRPr="001C2276" w:rsidRDefault="0039433D" w:rsidP="001C2276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sz w:val="16"/>
                <w:szCs w:val="16"/>
              </w:rPr>
            </w:pPr>
          </w:p>
          <w:p w14:paraId="7018BB4D" w14:textId="77777777" w:rsidR="0039433D" w:rsidRPr="001C2276" w:rsidRDefault="0039433D" w:rsidP="001C2276">
            <w:pPr>
              <w:spacing w:after="0" w:line="240" w:lineRule="auto"/>
              <w:rPr>
                <w:rFonts w:ascii="Calibri" w:eastAsia="Calibri" w:hAnsi="Calibri" w:cs="Calibri"/>
                <w:b/>
                <w:sz w:val="16"/>
                <w:szCs w:val="16"/>
              </w:rPr>
            </w:pPr>
          </w:p>
          <w:p w14:paraId="7FD6664A" w14:textId="46D19992" w:rsidR="0039433D" w:rsidRPr="001C2276" w:rsidRDefault="00730CD7" w:rsidP="001C2276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z w:val="16"/>
                <w:szCs w:val="16"/>
              </w:rPr>
              <w:t>4.</w:t>
            </w:r>
            <w:r w:rsidR="0039433D" w:rsidRPr="001C2276">
              <w:rPr>
                <w:rFonts w:ascii="Calibri" w:eastAsia="Calibri" w:hAnsi="Calibri" w:cs="Calibri"/>
                <w:b/>
                <w:sz w:val="16"/>
                <w:szCs w:val="16"/>
              </w:rPr>
              <w:t>000</w:t>
            </w: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8B0C712" w14:textId="77777777" w:rsidR="0039433D" w:rsidRPr="00B921E5" w:rsidRDefault="0039433D" w:rsidP="001C2276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sz w:val="16"/>
                <w:szCs w:val="16"/>
              </w:rPr>
            </w:pP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2B5FD80" w14:textId="77777777" w:rsidR="0039433D" w:rsidRPr="00B921E5" w:rsidRDefault="0039433D" w:rsidP="001C2276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sz w:val="16"/>
                <w:szCs w:val="16"/>
              </w:rPr>
            </w:pP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049D2CF" w14:textId="59A67A7D" w:rsidR="0039433D" w:rsidRPr="001C2276" w:rsidRDefault="0039433D" w:rsidP="001C2276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sz w:val="18"/>
                <w:szCs w:val="20"/>
              </w:rPr>
            </w:pP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D95EC2A" w14:textId="59320DD7" w:rsidR="0039433D" w:rsidRPr="001C2276" w:rsidRDefault="0039433D" w:rsidP="001C2276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sz w:val="18"/>
                <w:szCs w:val="20"/>
              </w:rPr>
            </w:pPr>
          </w:p>
        </w:tc>
      </w:tr>
      <w:tr w:rsidR="00C372EE" w:rsidRPr="001C2276" w14:paraId="223C036C" w14:textId="77777777" w:rsidTr="004214D8">
        <w:trPr>
          <w:trHeight w:val="162"/>
        </w:trPr>
        <w:tc>
          <w:tcPr>
            <w:tcW w:w="4903" w:type="dxa"/>
            <w:gridSpan w:val="4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14:paraId="4CFE133B" w14:textId="77777777" w:rsidR="00C372EE" w:rsidRPr="001C2276" w:rsidRDefault="00C372EE" w:rsidP="006C776A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sz w:val="18"/>
                <w:szCs w:val="20"/>
              </w:rPr>
            </w:pP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408E12" w14:textId="77777777" w:rsidR="00C372EE" w:rsidRDefault="00C372EE" w:rsidP="006C776A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20"/>
              </w:rPr>
            </w:pPr>
          </w:p>
          <w:p w14:paraId="3797175D" w14:textId="77777777" w:rsidR="00C372EE" w:rsidRDefault="00C372EE" w:rsidP="006C776A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20"/>
              </w:rPr>
            </w:pPr>
          </w:p>
          <w:p w14:paraId="3A6827EC" w14:textId="77777777" w:rsidR="00C372EE" w:rsidRDefault="00C372EE" w:rsidP="006C776A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20"/>
              </w:rPr>
            </w:pPr>
            <w:r>
              <w:rPr>
                <w:rFonts w:ascii="Arial" w:hAnsi="Arial" w:cs="Arial"/>
                <w:b/>
                <w:sz w:val="16"/>
                <w:szCs w:val="20"/>
              </w:rPr>
              <w:t>RAZEM</w:t>
            </w:r>
          </w:p>
          <w:p w14:paraId="4A34A563" w14:textId="77777777" w:rsidR="00C372EE" w:rsidRPr="001C2276" w:rsidRDefault="00C372EE" w:rsidP="006C776A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sz w:val="18"/>
                <w:szCs w:val="20"/>
              </w:rPr>
            </w:pP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48D05A1B" w14:textId="77777777" w:rsidR="00C372EE" w:rsidRDefault="00C372EE" w:rsidP="006C776A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20"/>
              </w:rPr>
            </w:pPr>
          </w:p>
          <w:p w14:paraId="7C1DA1AF" w14:textId="77777777" w:rsidR="00C372EE" w:rsidRDefault="00C372EE" w:rsidP="006C776A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20"/>
              </w:rPr>
            </w:pPr>
          </w:p>
          <w:p w14:paraId="60B99078" w14:textId="17D0BBA6" w:rsidR="00C372EE" w:rsidRPr="001C2276" w:rsidRDefault="00C372EE" w:rsidP="006C776A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sz w:val="18"/>
                <w:szCs w:val="20"/>
              </w:rPr>
            </w:pPr>
            <w:r>
              <w:rPr>
                <w:rFonts w:ascii="Arial" w:hAnsi="Arial" w:cs="Arial"/>
                <w:sz w:val="16"/>
                <w:szCs w:val="20"/>
              </w:rPr>
              <w:t>…………………..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3DBB998F" w14:textId="77777777" w:rsidR="00C372EE" w:rsidRDefault="00C372EE" w:rsidP="006C776A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20"/>
              </w:rPr>
            </w:pPr>
          </w:p>
          <w:p w14:paraId="60FEDD03" w14:textId="77777777" w:rsidR="00C372EE" w:rsidRDefault="00C372EE" w:rsidP="006C776A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20"/>
              </w:rPr>
            </w:pPr>
          </w:p>
          <w:p w14:paraId="49E82CB3" w14:textId="2C71A2AB" w:rsidR="00C372EE" w:rsidRPr="001C2276" w:rsidRDefault="00C372EE" w:rsidP="006C776A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sz w:val="18"/>
                <w:szCs w:val="20"/>
              </w:rPr>
            </w:pPr>
            <w:r>
              <w:rPr>
                <w:rFonts w:ascii="Arial" w:hAnsi="Arial" w:cs="Arial"/>
                <w:sz w:val="16"/>
                <w:szCs w:val="20"/>
              </w:rPr>
              <w:t>…………….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1E7A4726" w14:textId="77777777" w:rsidR="00C372EE" w:rsidRDefault="00C372EE" w:rsidP="006C776A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20"/>
              </w:rPr>
            </w:pPr>
          </w:p>
          <w:p w14:paraId="54084C27" w14:textId="77777777" w:rsidR="00C372EE" w:rsidRDefault="00C372EE" w:rsidP="006C776A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20"/>
              </w:rPr>
            </w:pPr>
          </w:p>
          <w:p w14:paraId="6B07B873" w14:textId="5D5E5BB8" w:rsidR="00C372EE" w:rsidRPr="001C2276" w:rsidRDefault="00C372EE" w:rsidP="006C776A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sz w:val="18"/>
                <w:szCs w:val="20"/>
              </w:rPr>
            </w:pPr>
            <w:r>
              <w:rPr>
                <w:rFonts w:ascii="Arial" w:hAnsi="Arial" w:cs="Arial"/>
                <w:sz w:val="16"/>
                <w:szCs w:val="20"/>
              </w:rPr>
              <w:t>………………..…</w:t>
            </w:r>
          </w:p>
        </w:tc>
      </w:tr>
    </w:tbl>
    <w:p w14:paraId="2405250D" w14:textId="77777777" w:rsidR="000F118B" w:rsidRDefault="000F118B" w:rsidP="003B683F">
      <w:pPr>
        <w:spacing w:after="120" w:line="240" w:lineRule="auto"/>
        <w:rPr>
          <w:b/>
        </w:rPr>
      </w:pPr>
    </w:p>
    <w:p w14:paraId="3D8EEE5A" w14:textId="28479DC8" w:rsidR="00C24FBC" w:rsidRPr="001545D1" w:rsidRDefault="00C24FBC" w:rsidP="00C24FBC">
      <w:pPr>
        <w:pStyle w:val="Akapitzlist"/>
        <w:numPr>
          <w:ilvl w:val="0"/>
          <w:numId w:val="73"/>
        </w:numPr>
        <w:spacing w:after="0" w:line="480" w:lineRule="auto"/>
        <w:jc w:val="both"/>
        <w:rPr>
          <w:rFonts w:cstheme="minorHAnsi"/>
        </w:rPr>
      </w:pPr>
      <w:r w:rsidRPr="001545D1">
        <w:rPr>
          <w:rFonts w:cstheme="minorHAnsi"/>
          <w:b/>
          <w:bCs/>
        </w:rPr>
        <w:t xml:space="preserve">za łączną cenę w kwocie </w:t>
      </w:r>
      <w:proofErr w:type="gramStart"/>
      <w:r w:rsidRPr="001545D1">
        <w:rPr>
          <w:rFonts w:cstheme="minorHAnsi"/>
          <w:b/>
          <w:bCs/>
        </w:rPr>
        <w:t>brutto:</w:t>
      </w:r>
      <w:r w:rsidRPr="001545D1">
        <w:rPr>
          <w:rFonts w:cstheme="minorHAnsi"/>
        </w:rPr>
        <w:t>…</w:t>
      </w:r>
      <w:proofErr w:type="gramEnd"/>
      <w:r w:rsidRPr="001545D1">
        <w:rPr>
          <w:rFonts w:cstheme="minorHAnsi"/>
        </w:rPr>
        <w:t>……………………………………</w:t>
      </w:r>
      <w:r>
        <w:rPr>
          <w:rFonts w:cstheme="minorHAnsi"/>
        </w:rPr>
        <w:t>………</w:t>
      </w:r>
      <w:proofErr w:type="gramStart"/>
      <w:r>
        <w:rPr>
          <w:rFonts w:cstheme="minorHAnsi"/>
        </w:rPr>
        <w:t>…….</w:t>
      </w:r>
      <w:r w:rsidRPr="001545D1">
        <w:rPr>
          <w:rFonts w:cstheme="minorHAnsi"/>
        </w:rPr>
        <w:t>…….</w:t>
      </w:r>
      <w:proofErr w:type="gramEnd"/>
      <w:r w:rsidRPr="001545D1">
        <w:rPr>
          <w:rFonts w:cstheme="minorHAnsi"/>
        </w:rPr>
        <w:t>.</w:t>
      </w:r>
      <w:r w:rsidRPr="001545D1">
        <w:rPr>
          <w:rFonts w:cstheme="minorHAnsi"/>
          <w:b/>
          <w:bCs/>
        </w:rPr>
        <w:t>zł,</w:t>
      </w:r>
    </w:p>
    <w:p w14:paraId="2F5AD7DA" w14:textId="7901B41A" w:rsidR="00C24FBC" w:rsidRPr="001545D1" w:rsidRDefault="00C24FBC" w:rsidP="00C24FBC">
      <w:pPr>
        <w:pStyle w:val="Akapitzlist"/>
        <w:spacing w:after="0" w:line="480" w:lineRule="auto"/>
        <w:jc w:val="both"/>
        <w:rPr>
          <w:rFonts w:cstheme="minorHAnsi"/>
        </w:rPr>
      </w:pPr>
      <w:r>
        <w:rPr>
          <w:rFonts w:cstheme="minorHAnsi"/>
        </w:rPr>
        <w:t>(</w:t>
      </w:r>
      <w:proofErr w:type="gramStart"/>
      <w:r w:rsidRPr="001545D1">
        <w:rPr>
          <w:rFonts w:cstheme="minorHAnsi"/>
        </w:rPr>
        <w:t>słownie:…</w:t>
      </w:r>
      <w:proofErr w:type="gramEnd"/>
      <w:r w:rsidRPr="001545D1">
        <w:rPr>
          <w:rFonts w:cstheme="minorHAnsi"/>
        </w:rPr>
        <w:t>………………………………………………</w:t>
      </w:r>
      <w:r>
        <w:rPr>
          <w:rFonts w:cstheme="minorHAnsi"/>
        </w:rPr>
        <w:t>……………………………………………………</w:t>
      </w:r>
      <w:proofErr w:type="gramStart"/>
      <w:r>
        <w:rPr>
          <w:rFonts w:cstheme="minorHAnsi"/>
        </w:rPr>
        <w:t>…….</w:t>
      </w:r>
      <w:proofErr w:type="gramEnd"/>
      <w:r w:rsidRPr="001545D1">
        <w:rPr>
          <w:rFonts w:cstheme="minorHAnsi"/>
        </w:rPr>
        <w:t>…zł…</w:t>
      </w:r>
      <w:r>
        <w:rPr>
          <w:rFonts w:cstheme="minorHAnsi"/>
        </w:rPr>
        <w:t>…</w:t>
      </w:r>
      <w:proofErr w:type="gramStart"/>
      <w:r>
        <w:rPr>
          <w:rFonts w:cstheme="minorHAnsi"/>
        </w:rPr>
        <w:t>…….</w:t>
      </w:r>
      <w:proofErr w:type="gramEnd"/>
      <w:r w:rsidRPr="001545D1">
        <w:rPr>
          <w:rFonts w:cstheme="minorHAnsi"/>
        </w:rPr>
        <w:t>……/100</w:t>
      </w:r>
      <w:r>
        <w:rPr>
          <w:rFonts w:cstheme="minorHAnsi"/>
        </w:rPr>
        <w:t>)</w:t>
      </w:r>
      <w:r w:rsidRPr="001545D1">
        <w:rPr>
          <w:rFonts w:cstheme="minorHAnsi"/>
        </w:rPr>
        <w:t xml:space="preserve">, w tym wartość </w:t>
      </w:r>
      <w:proofErr w:type="gramStart"/>
      <w:r w:rsidRPr="001545D1">
        <w:rPr>
          <w:rFonts w:cstheme="minorHAnsi"/>
        </w:rPr>
        <w:t>netto:…</w:t>
      </w:r>
      <w:proofErr w:type="gramEnd"/>
      <w:r w:rsidRPr="001545D1">
        <w:rPr>
          <w:rFonts w:cstheme="minorHAnsi"/>
        </w:rPr>
        <w:t>……………………………</w:t>
      </w:r>
      <w:proofErr w:type="gramStart"/>
      <w:r w:rsidRPr="001545D1">
        <w:rPr>
          <w:rFonts w:cstheme="minorHAnsi"/>
        </w:rPr>
        <w:t>…….</w:t>
      </w:r>
      <w:proofErr w:type="gramEnd"/>
      <w:r w:rsidRPr="001545D1">
        <w:rPr>
          <w:rFonts w:cstheme="minorHAnsi"/>
        </w:rPr>
        <w:t xml:space="preserve">.zł i kwota podatku </w:t>
      </w:r>
      <w:r>
        <w:rPr>
          <w:rFonts w:cstheme="minorHAnsi"/>
        </w:rPr>
        <w:t xml:space="preserve">VAT </w:t>
      </w:r>
      <w:r w:rsidRPr="001545D1">
        <w:rPr>
          <w:rFonts w:cstheme="minorHAnsi"/>
        </w:rPr>
        <w:t xml:space="preserve">w stawce obowiązującej na dzień składania </w:t>
      </w:r>
      <w:proofErr w:type="gramStart"/>
      <w:r w:rsidRPr="001545D1">
        <w:rPr>
          <w:rFonts w:cstheme="minorHAnsi"/>
        </w:rPr>
        <w:t>oferty:…</w:t>
      </w:r>
      <w:proofErr w:type="gramEnd"/>
      <w:r w:rsidRPr="001545D1">
        <w:rPr>
          <w:rFonts w:cstheme="minorHAnsi"/>
        </w:rPr>
        <w:t>………</w:t>
      </w:r>
      <w:proofErr w:type="gramStart"/>
      <w:r w:rsidRPr="001545D1">
        <w:rPr>
          <w:rFonts w:cstheme="minorHAnsi"/>
        </w:rPr>
        <w:t>…….</w:t>
      </w:r>
      <w:proofErr w:type="gramEnd"/>
      <w:r w:rsidRPr="001545D1">
        <w:rPr>
          <w:rFonts w:cstheme="minorHAnsi"/>
        </w:rPr>
        <w:t>zł,</w:t>
      </w:r>
    </w:p>
    <w:p w14:paraId="4B1781EA" w14:textId="29D04FFF" w:rsidR="00C24FBC" w:rsidRPr="001545D1" w:rsidRDefault="00C24FBC" w:rsidP="00C24FBC">
      <w:pPr>
        <w:pStyle w:val="Akapitzlist"/>
        <w:numPr>
          <w:ilvl w:val="0"/>
          <w:numId w:val="73"/>
        </w:numPr>
        <w:spacing w:after="0" w:line="480" w:lineRule="auto"/>
        <w:jc w:val="both"/>
        <w:rPr>
          <w:rFonts w:cstheme="minorHAnsi"/>
        </w:rPr>
      </w:pPr>
      <w:r w:rsidRPr="001545D1">
        <w:rPr>
          <w:rFonts w:cstheme="minorHAnsi"/>
          <w:b/>
          <w:bCs/>
        </w:rPr>
        <w:t>w terminie do</w:t>
      </w:r>
      <w:r>
        <w:rPr>
          <w:rFonts w:cstheme="minorHAnsi"/>
          <w:b/>
          <w:bCs/>
        </w:rPr>
        <w:t xml:space="preserve"> </w:t>
      </w:r>
      <w:r w:rsidRPr="001545D1">
        <w:rPr>
          <w:rFonts w:cstheme="minorHAnsi"/>
        </w:rPr>
        <w:t>……………………………………………………</w:t>
      </w:r>
    </w:p>
    <w:p w14:paraId="09E34AD3" w14:textId="77777777" w:rsidR="00414577" w:rsidRDefault="00414577" w:rsidP="00414577">
      <w:pPr>
        <w:pStyle w:val="Akapitzlist"/>
        <w:numPr>
          <w:ilvl w:val="0"/>
          <w:numId w:val="72"/>
        </w:numPr>
        <w:spacing w:after="120" w:line="240" w:lineRule="auto"/>
        <w:ind w:left="142" w:hanging="294"/>
        <w:rPr>
          <w:bCs/>
        </w:rPr>
      </w:pPr>
      <w:r>
        <w:rPr>
          <w:bCs/>
        </w:rPr>
        <w:t>Na wykonany przedmiot zamówienia udzielam gwarancji na 12 miesięcy od daty bezusterkowego odbioru przedmiotu zamówienia.</w:t>
      </w:r>
    </w:p>
    <w:p w14:paraId="7CE78357" w14:textId="7D8F9F68" w:rsidR="00414577" w:rsidRPr="00414577" w:rsidRDefault="00414577" w:rsidP="00414577">
      <w:pPr>
        <w:pStyle w:val="Akapitzlist"/>
        <w:spacing w:after="120" w:line="240" w:lineRule="auto"/>
        <w:ind w:left="142"/>
        <w:rPr>
          <w:bCs/>
        </w:rPr>
      </w:pPr>
      <w:r>
        <w:rPr>
          <w:bCs/>
        </w:rPr>
        <w:lastRenderedPageBreak/>
        <w:t xml:space="preserve"> </w:t>
      </w:r>
    </w:p>
    <w:p w14:paraId="3E29AE82" w14:textId="45E7AEA6" w:rsidR="00414577" w:rsidRPr="00FF3973" w:rsidRDefault="00414577" w:rsidP="00FF3973">
      <w:pPr>
        <w:pStyle w:val="Akapitzlist"/>
        <w:numPr>
          <w:ilvl w:val="0"/>
          <w:numId w:val="72"/>
        </w:numPr>
        <w:ind w:left="142" w:hanging="284"/>
        <w:rPr>
          <w:bCs/>
        </w:rPr>
      </w:pPr>
      <w:r w:rsidRPr="00414577">
        <w:rPr>
          <w:bCs/>
        </w:rPr>
        <w:t>Wyrażam zgodę na warunki płatności określone w zapytaniu ofertowym.</w:t>
      </w:r>
      <w:bookmarkEnd w:id="0"/>
      <w:bookmarkEnd w:id="1"/>
    </w:p>
    <w:p w14:paraId="0F5148E7" w14:textId="7EAA35DC" w:rsidR="00A11302" w:rsidRPr="00EB3D24" w:rsidRDefault="009F79AC" w:rsidP="00EB3D24">
      <w:pPr>
        <w:pStyle w:val="Akapitzlist"/>
        <w:numPr>
          <w:ilvl w:val="0"/>
          <w:numId w:val="72"/>
        </w:numPr>
        <w:ind w:left="142" w:hanging="284"/>
        <w:rPr>
          <w:bCs/>
        </w:rPr>
      </w:pPr>
      <w:r w:rsidRPr="006A4DBC">
        <w:t>Oświadczam, że:</w:t>
      </w:r>
    </w:p>
    <w:p w14:paraId="7BE6BEC3" w14:textId="77777777" w:rsidR="00414577" w:rsidRPr="001545D1" w:rsidRDefault="00414577" w:rsidP="00414577">
      <w:pPr>
        <w:pStyle w:val="Akapitzlist"/>
        <w:numPr>
          <w:ilvl w:val="0"/>
          <w:numId w:val="74"/>
        </w:numPr>
        <w:spacing w:after="0" w:line="259" w:lineRule="auto"/>
        <w:jc w:val="both"/>
        <w:rPr>
          <w:rFonts w:cstheme="minorHAnsi"/>
        </w:rPr>
      </w:pPr>
      <w:r w:rsidRPr="001545D1">
        <w:rPr>
          <w:rFonts w:cstheme="minorHAnsi"/>
        </w:rPr>
        <w:t>zapoznałem się z treścią zapytania ofertowego i nie wnoszę do niego zastrzeżeń,</w:t>
      </w:r>
    </w:p>
    <w:p w14:paraId="54576EFE" w14:textId="0C4E677A" w:rsidR="00EB3D24" w:rsidRPr="00E37D04" w:rsidRDefault="00414577" w:rsidP="00E37D04">
      <w:pPr>
        <w:pStyle w:val="Akapitzlist"/>
        <w:numPr>
          <w:ilvl w:val="0"/>
          <w:numId w:val="74"/>
        </w:numPr>
        <w:spacing w:after="0" w:line="259" w:lineRule="auto"/>
        <w:jc w:val="both"/>
        <w:rPr>
          <w:rFonts w:cstheme="minorHAnsi"/>
        </w:rPr>
      </w:pPr>
      <w:r w:rsidRPr="001545D1">
        <w:rPr>
          <w:rFonts w:cstheme="minorHAnsi"/>
        </w:rPr>
        <w:t>uzyskałem konieczne informacje do przygotowania oferty,</w:t>
      </w:r>
    </w:p>
    <w:p w14:paraId="23632E20" w14:textId="77777777" w:rsidR="00414577" w:rsidRPr="001545D1" w:rsidRDefault="00414577" w:rsidP="00414577">
      <w:pPr>
        <w:pStyle w:val="Akapitzlist"/>
        <w:numPr>
          <w:ilvl w:val="0"/>
          <w:numId w:val="74"/>
        </w:numPr>
        <w:spacing w:after="0" w:line="259" w:lineRule="auto"/>
        <w:jc w:val="both"/>
        <w:rPr>
          <w:rFonts w:cstheme="minorHAnsi"/>
        </w:rPr>
      </w:pPr>
      <w:r w:rsidRPr="001545D1">
        <w:rPr>
          <w:rFonts w:cstheme="minorHAnsi"/>
        </w:rPr>
        <w:t>zadeklarowana wyżej cena zawiera podatek VAT w należnej wysokości i stanowi wynagrodzenie umowne brutto, obejmuje inne świadczenia, niezbędne do realizacji przedmiotu zamówienia oraz wszystkie koszty towarzyszące niezbędne do wykonania niniejszego zamówienia.</w:t>
      </w:r>
    </w:p>
    <w:p w14:paraId="2EED4AE8" w14:textId="77777777" w:rsidR="00414577" w:rsidRPr="001545D1" w:rsidRDefault="00414577" w:rsidP="00414577">
      <w:pPr>
        <w:pStyle w:val="Akapitzlist"/>
        <w:numPr>
          <w:ilvl w:val="0"/>
          <w:numId w:val="74"/>
        </w:numPr>
        <w:spacing w:after="0" w:line="259" w:lineRule="auto"/>
        <w:jc w:val="both"/>
        <w:rPr>
          <w:rFonts w:cstheme="minorHAnsi"/>
        </w:rPr>
      </w:pPr>
      <w:r w:rsidRPr="001545D1">
        <w:rPr>
          <w:rFonts w:cstheme="minorHAnsi"/>
        </w:rPr>
        <w:t>uważam się za związanego złożoną ofertą przez okres 30 dni licząc od upływu terminu składania ofert.</w:t>
      </w:r>
    </w:p>
    <w:p w14:paraId="605F727B" w14:textId="77777777" w:rsidR="00414577" w:rsidRPr="001545D1" w:rsidRDefault="00414577" w:rsidP="00414577">
      <w:pPr>
        <w:pStyle w:val="Akapitzlist"/>
        <w:numPr>
          <w:ilvl w:val="0"/>
          <w:numId w:val="74"/>
        </w:numPr>
        <w:spacing w:after="0" w:line="259" w:lineRule="auto"/>
        <w:jc w:val="both"/>
        <w:rPr>
          <w:rFonts w:cstheme="minorHAnsi"/>
        </w:rPr>
      </w:pPr>
      <w:r w:rsidRPr="001545D1">
        <w:rPr>
          <w:rFonts w:cstheme="minorHAnsi"/>
        </w:rPr>
        <w:t>wypełniłem obowiązki informacyjne przewidziane w art. 13 lub art. 14 RODO</w:t>
      </w:r>
    </w:p>
    <w:p w14:paraId="4E78C01D" w14:textId="786D110F" w:rsidR="00414577" w:rsidRPr="001545D1" w:rsidRDefault="00414577" w:rsidP="00414577">
      <w:pPr>
        <w:pStyle w:val="Akapitzlist"/>
        <w:spacing w:after="0"/>
        <w:ind w:left="786"/>
        <w:jc w:val="both"/>
        <w:rPr>
          <w:rFonts w:cstheme="minorHAnsi"/>
        </w:rPr>
      </w:pPr>
      <w:r w:rsidRPr="00414577">
        <w:rPr>
          <w:rFonts w:cstheme="minorHAnsi"/>
          <w:sz w:val="16"/>
          <w:szCs w:val="16"/>
        </w:rPr>
        <w:t>(rozporządzenie Parlamentu Europejskiego i Rady UE 2016/679 z dnia 27 kwietnia 2016 r w sprawie ochrony osób fizycznych w związku z przetwarzaniem danych osobowych i w sprawie swobodnego przepływu takich danych oraz uchylenia dyrektywy 95/46/WE</w:t>
      </w:r>
      <w:r w:rsidR="005E3E40">
        <w:rPr>
          <w:rFonts w:cstheme="minorHAnsi"/>
          <w:sz w:val="16"/>
          <w:szCs w:val="16"/>
        </w:rPr>
        <w:t xml:space="preserve"> (</w:t>
      </w:r>
      <w:r w:rsidRPr="00414577">
        <w:rPr>
          <w:rFonts w:cstheme="minorHAnsi"/>
          <w:sz w:val="16"/>
          <w:szCs w:val="16"/>
        </w:rPr>
        <w:t>ogólne rozporządzenie o ochronie danych</w:t>
      </w:r>
      <w:r w:rsidR="005E3E40">
        <w:rPr>
          <w:rFonts w:cstheme="minorHAnsi"/>
          <w:sz w:val="16"/>
          <w:szCs w:val="16"/>
        </w:rPr>
        <w:t>)</w:t>
      </w:r>
      <w:r w:rsidRPr="00414577">
        <w:rPr>
          <w:rFonts w:cstheme="minorHAnsi"/>
          <w:sz w:val="16"/>
          <w:szCs w:val="16"/>
        </w:rPr>
        <w:t xml:space="preserve"> </w:t>
      </w:r>
      <w:r w:rsidR="005E3E40">
        <w:rPr>
          <w:rFonts w:cstheme="minorHAnsi"/>
          <w:sz w:val="16"/>
          <w:szCs w:val="16"/>
        </w:rPr>
        <w:t>(</w:t>
      </w:r>
      <w:r w:rsidRPr="00414577">
        <w:rPr>
          <w:rFonts w:cstheme="minorHAnsi"/>
          <w:sz w:val="16"/>
          <w:szCs w:val="16"/>
        </w:rPr>
        <w:t>Dz. Urz. UE 1 119 z 04.05.2016, str</w:t>
      </w:r>
      <w:r w:rsidR="005E3E40">
        <w:rPr>
          <w:rFonts w:cstheme="minorHAnsi"/>
          <w:sz w:val="16"/>
          <w:szCs w:val="16"/>
        </w:rPr>
        <w:t>.</w:t>
      </w:r>
      <w:r w:rsidRPr="00414577">
        <w:rPr>
          <w:rFonts w:cstheme="minorHAnsi"/>
          <w:sz w:val="16"/>
          <w:szCs w:val="16"/>
        </w:rPr>
        <w:t xml:space="preserve"> 1)</w:t>
      </w:r>
      <w:r>
        <w:rPr>
          <w:rFonts w:cstheme="minorHAnsi"/>
          <w:sz w:val="16"/>
          <w:szCs w:val="16"/>
        </w:rPr>
        <w:t xml:space="preserve"> </w:t>
      </w:r>
      <w:r w:rsidRPr="001545D1">
        <w:rPr>
          <w:rFonts w:cstheme="minorHAnsi"/>
        </w:rPr>
        <w:t>wobec osób fizycznych, od których dane osobowe bezpośrednio lub pośrednio pozyskałem w celu ubiegania się o udzielenie zamówienia publicznego w niniejszym postepowaniu.</w:t>
      </w:r>
    </w:p>
    <w:p w14:paraId="14E6F0A4" w14:textId="77777777" w:rsidR="001B754C" w:rsidRDefault="001B754C" w:rsidP="00EB3D24">
      <w:pPr>
        <w:spacing w:after="0" w:line="240" w:lineRule="auto"/>
        <w:rPr>
          <w:bCs/>
        </w:rPr>
      </w:pPr>
    </w:p>
    <w:p w14:paraId="2649FB26" w14:textId="713BCBA8" w:rsidR="00EB3D24" w:rsidRDefault="00EB3D24" w:rsidP="00EB3D24">
      <w:pPr>
        <w:pStyle w:val="Akapitzlist"/>
        <w:numPr>
          <w:ilvl w:val="0"/>
          <w:numId w:val="72"/>
        </w:numPr>
        <w:spacing w:after="0" w:line="240" w:lineRule="auto"/>
        <w:ind w:left="142" w:hanging="284"/>
        <w:rPr>
          <w:bCs/>
        </w:rPr>
      </w:pPr>
      <w:r>
        <w:rPr>
          <w:bCs/>
        </w:rPr>
        <w:t>Załącznikami do niniejsze</w:t>
      </w:r>
      <w:r w:rsidR="00051532">
        <w:rPr>
          <w:bCs/>
        </w:rPr>
        <w:t>j oferty są:</w:t>
      </w:r>
    </w:p>
    <w:p w14:paraId="20FB5395" w14:textId="77777777" w:rsidR="00051532" w:rsidRDefault="00051532" w:rsidP="00051532">
      <w:pPr>
        <w:pStyle w:val="Akapitzlist"/>
        <w:spacing w:after="0" w:line="240" w:lineRule="auto"/>
        <w:ind w:left="142"/>
        <w:rPr>
          <w:bCs/>
        </w:rPr>
      </w:pPr>
    </w:p>
    <w:p w14:paraId="4BE4CD13" w14:textId="77777777" w:rsidR="00051532" w:rsidRDefault="00051532" w:rsidP="00051532">
      <w:pPr>
        <w:pStyle w:val="Akapitzlist"/>
        <w:numPr>
          <w:ilvl w:val="0"/>
          <w:numId w:val="75"/>
        </w:numPr>
        <w:spacing w:after="0" w:line="259" w:lineRule="auto"/>
        <w:jc w:val="both"/>
        <w:rPr>
          <w:rFonts w:cstheme="minorHAnsi"/>
        </w:rPr>
      </w:pPr>
      <w:r w:rsidRPr="001545D1">
        <w:rPr>
          <w:rFonts w:cstheme="minorHAnsi"/>
        </w:rPr>
        <w:t>……………………………………….</w:t>
      </w:r>
    </w:p>
    <w:p w14:paraId="373A894D" w14:textId="77777777" w:rsidR="00051532" w:rsidRDefault="00051532" w:rsidP="00051532">
      <w:pPr>
        <w:pStyle w:val="Akapitzlist"/>
        <w:spacing w:after="0" w:line="259" w:lineRule="auto"/>
        <w:ind w:left="786"/>
        <w:jc w:val="both"/>
        <w:rPr>
          <w:rFonts w:cstheme="minorHAnsi"/>
        </w:rPr>
      </w:pPr>
    </w:p>
    <w:p w14:paraId="0BA4BDE7" w14:textId="5EDEB1F1" w:rsidR="00051532" w:rsidRPr="001545D1" w:rsidRDefault="00051532" w:rsidP="00051532">
      <w:pPr>
        <w:pStyle w:val="Akapitzlist"/>
        <w:numPr>
          <w:ilvl w:val="0"/>
          <w:numId w:val="75"/>
        </w:numPr>
        <w:spacing w:after="0" w:line="259" w:lineRule="auto"/>
        <w:jc w:val="both"/>
        <w:rPr>
          <w:rFonts w:cstheme="minorHAnsi"/>
        </w:rPr>
      </w:pPr>
      <w:r>
        <w:rPr>
          <w:rFonts w:cstheme="minorHAnsi"/>
        </w:rPr>
        <w:t>……………………………………….</w:t>
      </w:r>
    </w:p>
    <w:p w14:paraId="484DA533" w14:textId="65C77030" w:rsidR="00051532" w:rsidRDefault="00051532" w:rsidP="00051532">
      <w:pPr>
        <w:spacing w:after="0"/>
        <w:ind w:left="786"/>
        <w:jc w:val="both"/>
        <w:rPr>
          <w:rFonts w:cstheme="minorHAnsi"/>
        </w:rPr>
      </w:pPr>
    </w:p>
    <w:p w14:paraId="26CBF07A" w14:textId="77777777" w:rsidR="00051532" w:rsidRDefault="00051532" w:rsidP="00051532">
      <w:pPr>
        <w:spacing w:after="0"/>
        <w:jc w:val="both"/>
        <w:rPr>
          <w:rFonts w:cstheme="minorHAnsi"/>
        </w:rPr>
      </w:pPr>
    </w:p>
    <w:p w14:paraId="239C230D" w14:textId="2F27D966" w:rsidR="00051532" w:rsidRPr="001545D1" w:rsidRDefault="00051532" w:rsidP="00051532">
      <w:pPr>
        <w:spacing w:after="0"/>
        <w:jc w:val="both"/>
        <w:rPr>
          <w:rFonts w:cstheme="minorHAnsi"/>
        </w:rPr>
      </w:pPr>
      <w:r w:rsidRPr="001545D1">
        <w:rPr>
          <w:rFonts w:cstheme="minorHAnsi"/>
        </w:rPr>
        <w:t>………………</w:t>
      </w:r>
      <w:proofErr w:type="gramStart"/>
      <w:r w:rsidRPr="001545D1">
        <w:rPr>
          <w:rFonts w:cstheme="minorHAnsi"/>
        </w:rPr>
        <w:t>…….</w:t>
      </w:r>
      <w:proofErr w:type="gramEnd"/>
      <w:r w:rsidRPr="001545D1">
        <w:rPr>
          <w:rFonts w:cstheme="minorHAnsi"/>
        </w:rPr>
        <w:t>., dnia ………….</w:t>
      </w:r>
    </w:p>
    <w:p w14:paraId="37F978B3" w14:textId="77777777" w:rsidR="00051532" w:rsidRPr="001545D1" w:rsidRDefault="00051532" w:rsidP="00051532">
      <w:pPr>
        <w:spacing w:after="0" w:line="240" w:lineRule="auto"/>
        <w:jc w:val="right"/>
        <w:rPr>
          <w:rFonts w:cstheme="minorHAnsi"/>
        </w:rPr>
      </w:pPr>
      <w:r w:rsidRPr="001545D1">
        <w:rPr>
          <w:rFonts w:cstheme="minorHAnsi"/>
        </w:rPr>
        <w:t>………………………………………………..</w:t>
      </w:r>
    </w:p>
    <w:p w14:paraId="78982FBC" w14:textId="77777777" w:rsidR="00051532" w:rsidRPr="00C37BD8" w:rsidRDefault="00051532" w:rsidP="00051532">
      <w:pPr>
        <w:spacing w:after="0" w:line="240" w:lineRule="auto"/>
        <w:jc w:val="right"/>
        <w:rPr>
          <w:rFonts w:cstheme="minorHAnsi"/>
          <w:sz w:val="18"/>
          <w:szCs w:val="18"/>
        </w:rPr>
      </w:pPr>
      <w:r w:rsidRPr="00C37BD8">
        <w:rPr>
          <w:rFonts w:cstheme="minorHAnsi"/>
          <w:sz w:val="18"/>
          <w:szCs w:val="18"/>
        </w:rPr>
        <w:t>podpis Wykonawcy lub osób upoważnionych</w:t>
      </w:r>
    </w:p>
    <w:p w14:paraId="016C2ECB" w14:textId="77777777" w:rsidR="00051532" w:rsidRPr="00C37BD8" w:rsidRDefault="00051532" w:rsidP="00051532">
      <w:pPr>
        <w:spacing w:line="240" w:lineRule="auto"/>
        <w:jc w:val="right"/>
        <w:rPr>
          <w:rFonts w:cstheme="minorHAnsi"/>
          <w:sz w:val="18"/>
          <w:szCs w:val="18"/>
        </w:rPr>
      </w:pPr>
      <w:r w:rsidRPr="00C37BD8">
        <w:rPr>
          <w:rFonts w:cstheme="minorHAnsi"/>
          <w:sz w:val="18"/>
          <w:szCs w:val="18"/>
        </w:rPr>
        <w:t>Imienna pieczątka</w:t>
      </w:r>
    </w:p>
    <w:p w14:paraId="3CF47186" w14:textId="77777777" w:rsidR="00051532" w:rsidRPr="00EB3D24" w:rsidRDefault="00051532" w:rsidP="00051532">
      <w:pPr>
        <w:pStyle w:val="Akapitzlist"/>
        <w:spacing w:after="0" w:line="240" w:lineRule="auto"/>
        <w:ind w:left="142"/>
        <w:rPr>
          <w:bCs/>
        </w:rPr>
      </w:pPr>
    </w:p>
    <w:p w14:paraId="6930F653" w14:textId="77777777" w:rsidR="00083ED4" w:rsidRDefault="00083ED4" w:rsidP="007D7E79">
      <w:pPr>
        <w:spacing w:after="0" w:line="240" w:lineRule="auto"/>
      </w:pPr>
    </w:p>
    <w:sectPr w:rsidR="00083ED4" w:rsidSect="00D6032D">
      <w:headerReference w:type="default" r:id="rId8"/>
      <w:footerReference w:type="default" r:id="rId9"/>
      <w:headerReference w:type="first" r:id="rId10"/>
      <w:pgSz w:w="11906" w:h="16838"/>
      <w:pgMar w:top="851" w:right="1080" w:bottom="1134" w:left="1080" w:header="142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D5646E" w14:textId="77777777" w:rsidR="0003530F" w:rsidRDefault="0003530F" w:rsidP="00597E0F">
      <w:pPr>
        <w:spacing w:after="0" w:line="240" w:lineRule="auto"/>
      </w:pPr>
      <w:r>
        <w:separator/>
      </w:r>
    </w:p>
  </w:endnote>
  <w:endnote w:type="continuationSeparator" w:id="0">
    <w:p w14:paraId="6F44EF07" w14:textId="77777777" w:rsidR="0003530F" w:rsidRDefault="0003530F" w:rsidP="00597E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8"/>
        <w:szCs w:val="18"/>
      </w:rPr>
      <w:id w:val="214628877"/>
      <w:docPartObj>
        <w:docPartGallery w:val="Page Numbers (Bottom of Page)"/>
        <w:docPartUnique/>
      </w:docPartObj>
    </w:sdtPr>
    <w:sdtContent>
      <w:sdt>
        <w:sdtPr>
          <w:rPr>
            <w:sz w:val="18"/>
            <w:szCs w:val="18"/>
          </w:rPr>
          <w:id w:val="756938300"/>
          <w:docPartObj>
            <w:docPartGallery w:val="Page Numbers (Top of Page)"/>
            <w:docPartUnique/>
          </w:docPartObj>
        </w:sdtPr>
        <w:sdtContent>
          <w:p w14:paraId="04A67E26" w14:textId="77777777" w:rsidR="00EA19EE" w:rsidRPr="00F221CE" w:rsidRDefault="00EA19EE" w:rsidP="005C7BB8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</w:p>
          <w:p w14:paraId="024234BA" w14:textId="77777777" w:rsidR="00EA19EE" w:rsidRPr="00D47DF8" w:rsidRDefault="00EA19EE" w:rsidP="00D47DF8">
            <w:pPr>
              <w:pStyle w:val="Stopka"/>
              <w:jc w:val="right"/>
              <w:rPr>
                <w:sz w:val="18"/>
                <w:szCs w:val="18"/>
              </w:rPr>
            </w:pPr>
            <w:r w:rsidRPr="00377324">
              <w:rPr>
                <w:sz w:val="18"/>
                <w:szCs w:val="18"/>
              </w:rPr>
              <w:t xml:space="preserve">Strona </w:t>
            </w:r>
            <w:r w:rsidRPr="00377324">
              <w:rPr>
                <w:b/>
                <w:bCs/>
                <w:sz w:val="18"/>
                <w:szCs w:val="18"/>
              </w:rPr>
              <w:fldChar w:fldCharType="begin"/>
            </w:r>
            <w:r w:rsidRPr="00377324">
              <w:rPr>
                <w:b/>
                <w:bCs/>
                <w:sz w:val="18"/>
                <w:szCs w:val="18"/>
              </w:rPr>
              <w:instrText>PAGE</w:instrText>
            </w:r>
            <w:r w:rsidRPr="00377324">
              <w:rPr>
                <w:b/>
                <w:bCs/>
                <w:sz w:val="18"/>
                <w:szCs w:val="18"/>
              </w:rPr>
              <w:fldChar w:fldCharType="separate"/>
            </w:r>
            <w:r>
              <w:rPr>
                <w:b/>
                <w:bCs/>
                <w:noProof/>
                <w:sz w:val="18"/>
                <w:szCs w:val="18"/>
              </w:rPr>
              <w:t>1</w:t>
            </w:r>
            <w:r w:rsidRPr="00377324">
              <w:rPr>
                <w:b/>
                <w:bCs/>
                <w:sz w:val="18"/>
                <w:szCs w:val="18"/>
              </w:rPr>
              <w:fldChar w:fldCharType="end"/>
            </w:r>
            <w:r w:rsidRPr="00377324">
              <w:rPr>
                <w:sz w:val="18"/>
                <w:szCs w:val="18"/>
              </w:rPr>
              <w:t xml:space="preserve"> z </w:t>
            </w:r>
            <w:r w:rsidRPr="00377324">
              <w:rPr>
                <w:b/>
                <w:bCs/>
                <w:sz w:val="18"/>
                <w:szCs w:val="18"/>
              </w:rPr>
              <w:fldChar w:fldCharType="begin"/>
            </w:r>
            <w:r w:rsidRPr="00377324">
              <w:rPr>
                <w:b/>
                <w:bCs/>
                <w:sz w:val="18"/>
                <w:szCs w:val="18"/>
              </w:rPr>
              <w:instrText>NUMPAGES</w:instrText>
            </w:r>
            <w:r w:rsidRPr="00377324">
              <w:rPr>
                <w:b/>
                <w:bCs/>
                <w:sz w:val="18"/>
                <w:szCs w:val="18"/>
              </w:rPr>
              <w:fldChar w:fldCharType="separate"/>
            </w:r>
            <w:r>
              <w:rPr>
                <w:b/>
                <w:bCs/>
                <w:noProof/>
                <w:sz w:val="18"/>
                <w:szCs w:val="18"/>
              </w:rPr>
              <w:t>139</w:t>
            </w:r>
            <w:r w:rsidRPr="00377324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1863CA" w14:textId="77777777" w:rsidR="0003530F" w:rsidRDefault="0003530F" w:rsidP="00597E0F">
      <w:pPr>
        <w:spacing w:after="0" w:line="240" w:lineRule="auto"/>
      </w:pPr>
      <w:r>
        <w:separator/>
      </w:r>
    </w:p>
  </w:footnote>
  <w:footnote w:type="continuationSeparator" w:id="0">
    <w:p w14:paraId="106887F6" w14:textId="77777777" w:rsidR="0003530F" w:rsidRDefault="0003530F" w:rsidP="00597E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5D52C8" w14:textId="77777777" w:rsidR="00EA19EE" w:rsidRDefault="00EA19EE" w:rsidP="00435AFA">
    <w:pPr>
      <w:pStyle w:val="Nagwek"/>
      <w:jc w:val="right"/>
      <w:rPr>
        <w:bCs/>
        <w:sz w:val="18"/>
        <w:szCs w:val="18"/>
      </w:rPr>
    </w:pPr>
  </w:p>
  <w:p w14:paraId="5FE713A9" w14:textId="77777777" w:rsidR="00EA19EE" w:rsidRDefault="00EA19EE" w:rsidP="00435AFA">
    <w:pPr>
      <w:pStyle w:val="Nagwek"/>
      <w:jc w:val="right"/>
      <w:rPr>
        <w:bCs/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B8AB96" w14:textId="77777777" w:rsidR="007F34B3" w:rsidRDefault="007F34B3" w:rsidP="007F34B3">
    <w:pPr>
      <w:pStyle w:val="Nagwek"/>
      <w:jc w:val="right"/>
      <w:rPr>
        <w:rFonts w:cs="Calibri"/>
        <w:b/>
        <w:sz w:val="20"/>
        <w:szCs w:val="20"/>
      </w:rPr>
    </w:pPr>
  </w:p>
  <w:p w14:paraId="6ADBB194" w14:textId="4B921E0E" w:rsidR="00EA19EE" w:rsidRPr="007D7E79" w:rsidRDefault="00EA19EE" w:rsidP="007D7E79">
    <w:pPr>
      <w:pStyle w:val="Nagwek"/>
      <w:rPr>
        <w:rFonts w:cs="Calibri"/>
        <w:b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2C76F7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b w:val="0"/>
        <w:bCs w:val="0"/>
        <w:sz w:val="22"/>
        <w:szCs w:val="22"/>
      </w:rPr>
    </w:lvl>
    <w:lvl w:ilvl="3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bCs w:val="0"/>
        <w:sz w:val="20"/>
        <w:szCs w:val="20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b w:val="0"/>
        <w:bCs w:val="0"/>
        <w:sz w:val="20"/>
        <w:szCs w:val="20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b w:val="0"/>
        <w:bCs w:val="0"/>
        <w:sz w:val="20"/>
        <w:szCs w:val="20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b w:val="0"/>
        <w:bCs w:val="0"/>
        <w:sz w:val="20"/>
        <w:szCs w:val="20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b w:val="0"/>
        <w:bCs w:val="0"/>
        <w:sz w:val="20"/>
        <w:szCs w:val="20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b w:val="0"/>
        <w:bCs w:val="0"/>
        <w:sz w:val="20"/>
        <w:szCs w:val="20"/>
      </w:rPr>
    </w:lvl>
  </w:abstractNum>
  <w:abstractNum w:abstractNumId="1" w15:restartNumberingAfterBreak="0">
    <w:nsid w:val="00000002"/>
    <w:multiLevelType w:val="multilevel"/>
    <w:tmpl w:val="B686C526"/>
    <w:name w:val="WW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00000003"/>
    <w:multiLevelType w:val="multilevel"/>
    <w:tmpl w:val="803E32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00000004"/>
    <w:multiLevelType w:val="multilevel"/>
    <w:tmpl w:val="328EEAC8"/>
    <w:name w:val="WW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00000005"/>
    <w:multiLevelType w:val="multilevel"/>
    <w:tmpl w:val="771A9286"/>
    <w:name w:val="WW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00000006"/>
    <w:multiLevelType w:val="multilevel"/>
    <w:tmpl w:val="00000006"/>
    <w:name w:val="WW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00000007"/>
    <w:multiLevelType w:val="multilevel"/>
    <w:tmpl w:val="4F68A61A"/>
    <w:name w:val="WW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7" w15:restartNumberingAfterBreak="0">
    <w:nsid w:val="00000008"/>
    <w:multiLevelType w:val="multilevel"/>
    <w:tmpl w:val="63AAD0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00000009"/>
    <w:multiLevelType w:val="multilevel"/>
    <w:tmpl w:val="5F34B71C"/>
    <w:name w:val="WW8Num16"/>
    <w:lvl w:ilvl="0">
      <w:start w:val="1"/>
      <w:numFmt w:val="decimal"/>
      <w:lvlText w:val="%1."/>
      <w:lvlJc w:val="left"/>
      <w:pPr>
        <w:tabs>
          <w:tab w:val="num" w:pos="-5850"/>
        </w:tabs>
        <w:ind w:left="-5850" w:hanging="360"/>
      </w:pPr>
    </w:lvl>
    <w:lvl w:ilvl="1">
      <w:start w:val="1"/>
      <w:numFmt w:val="decimal"/>
      <w:lvlText w:val="%1.%2"/>
      <w:lvlJc w:val="left"/>
      <w:pPr>
        <w:tabs>
          <w:tab w:val="num" w:pos="-5790"/>
        </w:tabs>
        <w:ind w:left="-5790" w:hanging="420"/>
      </w:pPr>
    </w:lvl>
    <w:lvl w:ilvl="2">
      <w:start w:val="1"/>
      <w:numFmt w:val="decimal"/>
      <w:lvlText w:val="%1.%2.%3."/>
      <w:lvlJc w:val="left"/>
      <w:pPr>
        <w:tabs>
          <w:tab w:val="num" w:pos="-5746"/>
        </w:tabs>
        <w:ind w:left="-5746" w:hanging="360"/>
      </w:pPr>
    </w:lvl>
    <w:lvl w:ilvl="3">
      <w:start w:val="1"/>
      <w:numFmt w:val="decimal"/>
      <w:lvlText w:val="%1.%2.%3.%4."/>
      <w:lvlJc w:val="left"/>
      <w:pPr>
        <w:tabs>
          <w:tab w:val="num" w:pos="-5694"/>
        </w:tabs>
        <w:ind w:left="-5694" w:hanging="360"/>
      </w:pPr>
    </w:lvl>
    <w:lvl w:ilvl="4">
      <w:start w:val="1"/>
      <w:numFmt w:val="decimal"/>
      <w:lvlText w:val="%1.%2.%3.%4.%5."/>
      <w:lvlJc w:val="left"/>
      <w:pPr>
        <w:tabs>
          <w:tab w:val="num" w:pos="-5642"/>
        </w:tabs>
        <w:ind w:left="-5642" w:hanging="360"/>
      </w:pPr>
    </w:lvl>
    <w:lvl w:ilvl="5">
      <w:start w:val="1"/>
      <w:numFmt w:val="decimal"/>
      <w:lvlText w:val="%1.%2.%3.%4.%5.%6."/>
      <w:lvlJc w:val="left"/>
      <w:pPr>
        <w:tabs>
          <w:tab w:val="num" w:pos="-5590"/>
        </w:tabs>
        <w:ind w:left="-5590" w:hanging="360"/>
      </w:pPr>
    </w:lvl>
    <w:lvl w:ilvl="6">
      <w:start w:val="1"/>
      <w:numFmt w:val="decimal"/>
      <w:lvlText w:val="%1.%2.%3.%4.%5.%6.%7."/>
      <w:lvlJc w:val="left"/>
      <w:pPr>
        <w:tabs>
          <w:tab w:val="num" w:pos="-5538"/>
        </w:tabs>
        <w:ind w:left="-5538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-5486"/>
        </w:tabs>
        <w:ind w:left="-5486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-5434"/>
        </w:tabs>
        <w:ind w:left="-5434" w:hanging="360"/>
      </w:pPr>
    </w:lvl>
  </w:abstractNum>
  <w:abstractNum w:abstractNumId="9" w15:restartNumberingAfterBreak="0">
    <w:nsid w:val="0000000B"/>
    <w:multiLevelType w:val="multilevel"/>
    <w:tmpl w:val="E1EA8A84"/>
    <w:name w:val="WW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C"/>
    <w:multiLevelType w:val="multilevel"/>
    <w:tmpl w:val="0000000C"/>
    <w:name w:val="WW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0000000D"/>
    <w:multiLevelType w:val="multilevel"/>
    <w:tmpl w:val="E6EA6092"/>
    <w:name w:val="WWNum1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E"/>
    <w:multiLevelType w:val="multilevel"/>
    <w:tmpl w:val="6F6043EA"/>
    <w:name w:val="WWNum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0000000F"/>
    <w:multiLevelType w:val="multilevel"/>
    <w:tmpl w:val="E5687854"/>
    <w:name w:val="WWNum16"/>
    <w:lvl w:ilvl="0">
      <w:start w:val="1"/>
      <w:numFmt w:val="decimal"/>
      <w:lvlText w:val="%1."/>
      <w:lvlJc w:val="left"/>
      <w:pPr>
        <w:tabs>
          <w:tab w:val="num" w:pos="-5682"/>
        </w:tabs>
        <w:ind w:left="-5682" w:hanging="360"/>
      </w:pPr>
    </w:lvl>
    <w:lvl w:ilvl="1">
      <w:start w:val="1"/>
      <w:numFmt w:val="decimal"/>
      <w:lvlText w:val="%2."/>
      <w:lvlJc w:val="left"/>
      <w:pPr>
        <w:tabs>
          <w:tab w:val="num" w:pos="-5322"/>
        </w:tabs>
        <w:ind w:left="-5322" w:hanging="360"/>
      </w:pPr>
    </w:lvl>
    <w:lvl w:ilvl="2">
      <w:start w:val="1"/>
      <w:numFmt w:val="decimal"/>
      <w:lvlText w:val="%2.%3."/>
      <w:lvlJc w:val="left"/>
      <w:pPr>
        <w:tabs>
          <w:tab w:val="num" w:pos="-4962"/>
        </w:tabs>
        <w:ind w:left="-4962" w:hanging="360"/>
      </w:pPr>
    </w:lvl>
    <w:lvl w:ilvl="3">
      <w:start w:val="1"/>
      <w:numFmt w:val="decimal"/>
      <w:lvlText w:val="%2.%3.%4."/>
      <w:lvlJc w:val="left"/>
      <w:pPr>
        <w:tabs>
          <w:tab w:val="num" w:pos="-4602"/>
        </w:tabs>
        <w:ind w:left="-4602" w:hanging="360"/>
      </w:pPr>
    </w:lvl>
    <w:lvl w:ilvl="4">
      <w:start w:val="1"/>
      <w:numFmt w:val="decimal"/>
      <w:lvlText w:val="%2.%3.%4.%5."/>
      <w:lvlJc w:val="left"/>
      <w:pPr>
        <w:tabs>
          <w:tab w:val="num" w:pos="-4242"/>
        </w:tabs>
        <w:ind w:left="-4242" w:hanging="360"/>
      </w:pPr>
    </w:lvl>
    <w:lvl w:ilvl="5">
      <w:start w:val="1"/>
      <w:numFmt w:val="decimal"/>
      <w:lvlText w:val="%2.%3.%4.%5.%6."/>
      <w:lvlJc w:val="left"/>
      <w:pPr>
        <w:tabs>
          <w:tab w:val="num" w:pos="-3882"/>
        </w:tabs>
        <w:ind w:left="-3882" w:hanging="360"/>
      </w:pPr>
    </w:lvl>
    <w:lvl w:ilvl="6">
      <w:start w:val="1"/>
      <w:numFmt w:val="decimal"/>
      <w:lvlText w:val="%2.%3.%4.%5.%6.%7."/>
      <w:lvlJc w:val="left"/>
      <w:pPr>
        <w:tabs>
          <w:tab w:val="num" w:pos="-3522"/>
        </w:tabs>
        <w:ind w:left="-3522" w:hanging="360"/>
      </w:pPr>
    </w:lvl>
    <w:lvl w:ilvl="7">
      <w:start w:val="1"/>
      <w:numFmt w:val="decimal"/>
      <w:lvlText w:val="%2.%3.%4.%5.%6.%7.%8."/>
      <w:lvlJc w:val="left"/>
      <w:pPr>
        <w:tabs>
          <w:tab w:val="num" w:pos="-3162"/>
        </w:tabs>
        <w:ind w:left="-3162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-2802"/>
        </w:tabs>
        <w:ind w:left="-2802" w:hanging="360"/>
      </w:pPr>
    </w:lvl>
  </w:abstractNum>
  <w:abstractNum w:abstractNumId="14" w15:restartNumberingAfterBreak="0">
    <w:nsid w:val="00000010"/>
    <w:multiLevelType w:val="multilevel"/>
    <w:tmpl w:val="00000010"/>
    <w:name w:val="WWNum1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1"/>
    <w:multiLevelType w:val="multilevel"/>
    <w:tmpl w:val="29B8BEA6"/>
    <w:name w:val="WWNum16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00000012"/>
    <w:multiLevelType w:val="multilevel"/>
    <w:tmpl w:val="BFAA5014"/>
    <w:name w:val="WW8Num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3"/>
    <w:multiLevelType w:val="multilevel"/>
    <w:tmpl w:val="B456C6AE"/>
    <w:name w:val="WW8Num27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4"/>
    <w:multiLevelType w:val="multilevel"/>
    <w:tmpl w:val="00000014"/>
    <w:name w:val="WWNum2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00000015"/>
    <w:multiLevelType w:val="multilevel"/>
    <w:tmpl w:val="56F4568C"/>
    <w:name w:val="WW8Num2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 w15:restartNumberingAfterBreak="0">
    <w:nsid w:val="00000016"/>
    <w:multiLevelType w:val="multilevel"/>
    <w:tmpl w:val="9B3CCEBE"/>
    <w:name w:val="WW8Num3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1" w15:restartNumberingAfterBreak="0">
    <w:nsid w:val="00000017"/>
    <w:multiLevelType w:val="multilevel"/>
    <w:tmpl w:val="00000017"/>
    <w:name w:val="WW8Num3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 w15:restartNumberingAfterBreak="0">
    <w:nsid w:val="00000018"/>
    <w:multiLevelType w:val="multilevel"/>
    <w:tmpl w:val="00000018"/>
    <w:lvl w:ilvl="0">
      <w:start w:val="1"/>
      <w:numFmt w:val="decimal"/>
      <w:lvlText w:val="%1)"/>
      <w:lvlJc w:val="left"/>
      <w:pPr>
        <w:tabs>
          <w:tab w:val="num" w:pos="723"/>
        </w:tabs>
        <w:ind w:left="723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)"/>
      <w:lvlJc w:val="left"/>
      <w:pPr>
        <w:tabs>
          <w:tab w:val="num" w:pos="3600"/>
        </w:tabs>
        <w:ind w:left="3600" w:hanging="360"/>
      </w:pPr>
    </w:lvl>
  </w:abstractNum>
  <w:abstractNum w:abstractNumId="23" w15:restartNumberingAfterBreak="0">
    <w:nsid w:val="00000019"/>
    <w:multiLevelType w:val="multilevel"/>
    <w:tmpl w:val="885000CE"/>
    <w:name w:val="WW8Num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A"/>
    <w:multiLevelType w:val="multilevel"/>
    <w:tmpl w:val="A3381286"/>
    <w:name w:val="WW8Num42"/>
    <w:lvl w:ilvl="0">
      <w:start w:val="1"/>
      <w:numFmt w:val="decimal"/>
      <w:lvlText w:val="%1)"/>
      <w:lvlJc w:val="left"/>
      <w:pPr>
        <w:tabs>
          <w:tab w:val="num" w:pos="-360"/>
        </w:tabs>
        <w:ind w:left="-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hanging="360"/>
      </w:p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</w:lvl>
    <w:lvl w:ilvl="4">
      <w:start w:val="1"/>
      <w:numFmt w:val="decimal"/>
      <w:lvlText w:val="%5."/>
      <w:lvlJc w:val="left"/>
      <w:pPr>
        <w:tabs>
          <w:tab w:val="num" w:pos="1080"/>
        </w:tabs>
        <w:ind w:left="1080" w:hanging="360"/>
      </w:pPr>
    </w:lvl>
    <w:lvl w:ilvl="5">
      <w:start w:val="1"/>
      <w:numFmt w:val="decimal"/>
      <w:lvlText w:val="%6."/>
      <w:lvlJc w:val="left"/>
      <w:pPr>
        <w:tabs>
          <w:tab w:val="num" w:pos="1440"/>
        </w:tabs>
        <w:ind w:left="1440" w:hanging="360"/>
      </w:pPr>
    </w:lvl>
    <w:lvl w:ilvl="6">
      <w:start w:val="1"/>
      <w:numFmt w:val="decimal"/>
      <w:lvlText w:val="%7."/>
      <w:lvlJc w:val="left"/>
      <w:pPr>
        <w:tabs>
          <w:tab w:val="num" w:pos="1800"/>
        </w:tabs>
        <w:ind w:left="1800" w:hanging="360"/>
      </w:pPr>
    </w:lvl>
    <w:lvl w:ilvl="7">
      <w:start w:val="1"/>
      <w:numFmt w:val="decimal"/>
      <w:lvlText w:val="%8."/>
      <w:lvlJc w:val="left"/>
      <w:pPr>
        <w:tabs>
          <w:tab w:val="num" w:pos="2160"/>
        </w:tabs>
        <w:ind w:left="2160" w:hanging="360"/>
      </w:pPr>
    </w:lvl>
    <w:lvl w:ilvl="8">
      <w:start w:val="1"/>
      <w:numFmt w:val="decimal"/>
      <w:lvlText w:val="%9."/>
      <w:lvlJc w:val="left"/>
      <w:pPr>
        <w:tabs>
          <w:tab w:val="num" w:pos="2520"/>
        </w:tabs>
        <w:ind w:left="2520" w:hanging="360"/>
      </w:pPr>
    </w:lvl>
  </w:abstractNum>
  <w:abstractNum w:abstractNumId="25" w15:restartNumberingAfterBreak="0">
    <w:nsid w:val="0000001B"/>
    <w:multiLevelType w:val="multilevel"/>
    <w:tmpl w:val="0000001B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ahoma" w:hAnsi="Tahoma" w:cs="Tahoma"/>
        <w:position w:val="0"/>
        <w:sz w:val="19"/>
        <w:szCs w:val="15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26" w15:restartNumberingAfterBreak="0">
    <w:nsid w:val="0000001D"/>
    <w:multiLevelType w:val="multilevel"/>
    <w:tmpl w:val="94C48F46"/>
    <w:name w:val="WW8Num5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7" w15:restartNumberingAfterBreak="0">
    <w:nsid w:val="0000001E"/>
    <w:multiLevelType w:val="multilevel"/>
    <w:tmpl w:val="0000001E"/>
    <w:name w:val="WW8Num6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8" w15:restartNumberingAfterBreak="0">
    <w:nsid w:val="0000001F"/>
    <w:multiLevelType w:val="multilevel"/>
    <w:tmpl w:val="0000001F"/>
    <w:name w:val="WW8Num6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 w15:restartNumberingAfterBreak="0">
    <w:nsid w:val="00000020"/>
    <w:multiLevelType w:val="multilevel"/>
    <w:tmpl w:val="00000020"/>
    <w:name w:val="WW8Num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0" w15:restartNumberingAfterBreak="0">
    <w:nsid w:val="00000021"/>
    <w:multiLevelType w:val="multilevel"/>
    <w:tmpl w:val="00000021"/>
    <w:name w:val="WW8Num6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1" w15:restartNumberingAfterBreak="0">
    <w:nsid w:val="00000022"/>
    <w:multiLevelType w:val="multilevel"/>
    <w:tmpl w:val="00000022"/>
    <w:name w:val="WW8Num6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2" w15:restartNumberingAfterBreak="0">
    <w:nsid w:val="00000023"/>
    <w:multiLevelType w:val="multilevel"/>
    <w:tmpl w:val="00000023"/>
    <w:name w:val="WW8Num6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3" w15:restartNumberingAfterBreak="0">
    <w:nsid w:val="00000024"/>
    <w:multiLevelType w:val="multilevel"/>
    <w:tmpl w:val="00000024"/>
    <w:name w:val="WW8Num6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4" w15:restartNumberingAfterBreak="0">
    <w:nsid w:val="00000025"/>
    <w:multiLevelType w:val="multilevel"/>
    <w:tmpl w:val="00000025"/>
    <w:name w:val="WW8Num6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5" w15:restartNumberingAfterBreak="0">
    <w:nsid w:val="070C0402"/>
    <w:multiLevelType w:val="hybridMultilevel"/>
    <w:tmpl w:val="C86430C0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36" w15:restartNumberingAfterBreak="0">
    <w:nsid w:val="0C3D3A4D"/>
    <w:multiLevelType w:val="hybridMultilevel"/>
    <w:tmpl w:val="AB94F8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D8F67FF"/>
    <w:multiLevelType w:val="multilevel"/>
    <w:tmpl w:val="E6EEFFB0"/>
    <w:styleLink w:val="WWNum63"/>
    <w:lvl w:ilvl="0">
      <w:numFmt w:val="bullet"/>
      <w:lvlText w:val=""/>
      <w:lvlJc w:val="left"/>
      <w:pPr>
        <w:ind w:left="814" w:hanging="360"/>
      </w:pPr>
      <w:rPr>
        <w:rFonts w:ascii="Symbol" w:hAnsi="Symbol"/>
        <w:b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1">
      <w:numFmt w:val="bullet"/>
      <w:lvlText w:val="o"/>
      <w:lvlJc w:val="left"/>
      <w:pPr>
        <w:ind w:left="153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254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974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9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414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134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85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574" w:hanging="360"/>
      </w:pPr>
      <w:rPr>
        <w:rFonts w:ascii="Wingdings" w:hAnsi="Wingdings"/>
      </w:rPr>
    </w:lvl>
  </w:abstractNum>
  <w:abstractNum w:abstractNumId="38" w15:restartNumberingAfterBreak="0">
    <w:nsid w:val="0E2D0DAF"/>
    <w:multiLevelType w:val="multilevel"/>
    <w:tmpl w:val="65BA2FF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9" w15:restartNumberingAfterBreak="0">
    <w:nsid w:val="104D0318"/>
    <w:multiLevelType w:val="hybridMultilevel"/>
    <w:tmpl w:val="4F24708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7">
      <w:start w:val="1"/>
      <w:numFmt w:val="lowerLetter"/>
      <w:lvlText w:val="%2)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0" w15:restartNumberingAfterBreak="0">
    <w:nsid w:val="10717936"/>
    <w:multiLevelType w:val="hybridMultilevel"/>
    <w:tmpl w:val="9D9E49C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108C0E54"/>
    <w:multiLevelType w:val="hybridMultilevel"/>
    <w:tmpl w:val="ACDE49FE"/>
    <w:lvl w:ilvl="0" w:tplc="6F8A601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2" w15:restartNumberingAfterBreak="0">
    <w:nsid w:val="11080A23"/>
    <w:multiLevelType w:val="hybridMultilevel"/>
    <w:tmpl w:val="19CAC060"/>
    <w:lvl w:ilvl="0" w:tplc="04150011">
      <w:start w:val="1"/>
      <w:numFmt w:val="decimal"/>
      <w:lvlText w:val="%1)"/>
      <w:lvlJc w:val="left"/>
      <w:pPr>
        <w:ind w:left="1512" w:hanging="360"/>
      </w:p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43" w15:restartNumberingAfterBreak="0">
    <w:nsid w:val="11FA664C"/>
    <w:multiLevelType w:val="hybridMultilevel"/>
    <w:tmpl w:val="0608CA04"/>
    <w:lvl w:ilvl="0" w:tplc="E42047C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4" w15:restartNumberingAfterBreak="0">
    <w:nsid w:val="145245F9"/>
    <w:multiLevelType w:val="multilevel"/>
    <w:tmpl w:val="263EA20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  <w:color w:val="auto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5" w15:restartNumberingAfterBreak="0">
    <w:nsid w:val="194E01BE"/>
    <w:multiLevelType w:val="multilevel"/>
    <w:tmpl w:val="FCA4DB6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6" w15:restartNumberingAfterBreak="0">
    <w:nsid w:val="1B7C2D64"/>
    <w:multiLevelType w:val="multilevel"/>
    <w:tmpl w:val="14CE9FA0"/>
    <w:styleLink w:val="WWNum61"/>
    <w:lvl w:ilvl="0">
      <w:start w:val="1"/>
      <w:numFmt w:val="decimal"/>
      <w:lvlText w:val="%1)"/>
      <w:lvlJc w:val="left"/>
      <w:pPr>
        <w:ind w:left="360" w:hanging="360"/>
      </w:pPr>
      <w:rPr>
        <w:rFonts w:cs="Calibri"/>
        <w:b/>
        <w:sz w:val="22"/>
        <w:szCs w:val="22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cs="Calibri"/>
        <w:b/>
        <w:sz w:val="22"/>
        <w:szCs w:val="22"/>
      </w:rPr>
    </w:lvl>
    <w:lvl w:ilvl="2">
      <w:numFmt w:val="bullet"/>
      <w:lvlText w:val=""/>
      <w:lvlJc w:val="left"/>
      <w:pPr>
        <w:ind w:left="1800" w:hanging="360"/>
      </w:pPr>
      <w:rPr>
        <w:rFonts w:ascii="Symbol" w:hAnsi="Symbol"/>
        <w:color w:val="00000A"/>
      </w:r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decimal"/>
      <w:lvlText w:val="%1.%2.%3.%4.%5."/>
      <w:lvlJc w:val="left"/>
      <w:pPr>
        <w:ind w:left="3240" w:hanging="360"/>
      </w:pPr>
    </w:lvl>
    <w:lvl w:ilvl="5">
      <w:start w:val="1"/>
      <w:numFmt w:val="decimal"/>
      <w:lvlText w:val="%1.%2.%3.%4.%5.%6."/>
      <w:lvlJc w:val="left"/>
      <w:pPr>
        <w:ind w:left="3960" w:hanging="36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decimal"/>
      <w:lvlText w:val="%1.%2.%3.%4.%5.%6.%7.%8."/>
      <w:lvlJc w:val="left"/>
      <w:pPr>
        <w:ind w:left="5400" w:hanging="360"/>
      </w:pPr>
    </w:lvl>
    <w:lvl w:ilvl="8">
      <w:start w:val="1"/>
      <w:numFmt w:val="decimal"/>
      <w:lvlText w:val="%1.%2.%3.%4.%5.%6.%7.%8.%9."/>
      <w:lvlJc w:val="left"/>
      <w:pPr>
        <w:ind w:left="6120" w:hanging="360"/>
      </w:pPr>
    </w:lvl>
  </w:abstractNum>
  <w:abstractNum w:abstractNumId="47" w15:restartNumberingAfterBreak="0">
    <w:nsid w:val="1D587746"/>
    <w:multiLevelType w:val="hybridMultilevel"/>
    <w:tmpl w:val="E9C6DC5A"/>
    <w:lvl w:ilvl="0" w:tplc="9924A942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8" w15:restartNumberingAfterBreak="0">
    <w:nsid w:val="1EE50099"/>
    <w:multiLevelType w:val="hybridMultilevel"/>
    <w:tmpl w:val="808E5D76"/>
    <w:lvl w:ilvl="0" w:tplc="0030A06A">
      <w:start w:val="1"/>
      <w:numFmt w:val="decimal"/>
      <w:lvlText w:val="%1)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 w15:restartNumberingAfterBreak="0">
    <w:nsid w:val="26C0434D"/>
    <w:multiLevelType w:val="hybridMultilevel"/>
    <w:tmpl w:val="F0EC1226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0" w15:restartNumberingAfterBreak="0">
    <w:nsid w:val="27325C8F"/>
    <w:multiLevelType w:val="hybridMultilevel"/>
    <w:tmpl w:val="1ABACCE0"/>
    <w:lvl w:ilvl="0" w:tplc="0415000F">
      <w:start w:val="1"/>
      <w:numFmt w:val="decimal"/>
      <w:lvlText w:val="%1.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1" w15:restartNumberingAfterBreak="0">
    <w:nsid w:val="27731671"/>
    <w:multiLevelType w:val="hybridMultilevel"/>
    <w:tmpl w:val="3DE4B0E2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2" w15:restartNumberingAfterBreak="0">
    <w:nsid w:val="29932659"/>
    <w:multiLevelType w:val="hybridMultilevel"/>
    <w:tmpl w:val="95568A14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1D1E523C">
      <w:start w:val="1"/>
      <w:numFmt w:val="bullet"/>
      <w:lvlText w:val=""/>
      <w:lvlJc w:val="left"/>
      <w:pPr>
        <w:ind w:left="2291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3" w15:restartNumberingAfterBreak="0">
    <w:nsid w:val="2C4C1310"/>
    <w:multiLevelType w:val="hybridMultilevel"/>
    <w:tmpl w:val="045237EE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4" w15:restartNumberingAfterBreak="0">
    <w:nsid w:val="2CD64C30"/>
    <w:multiLevelType w:val="hybridMultilevel"/>
    <w:tmpl w:val="43B4AFCC"/>
    <w:lvl w:ilvl="0" w:tplc="971456B2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2CED4BFC"/>
    <w:multiLevelType w:val="hybridMultilevel"/>
    <w:tmpl w:val="EB305104"/>
    <w:lvl w:ilvl="0" w:tplc="E9CAAC0E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2D207998">
      <w:start w:val="1"/>
      <w:numFmt w:val="decimal"/>
      <w:lvlText w:val="%3)"/>
      <w:lvlJc w:val="left"/>
      <w:pPr>
        <w:ind w:left="1800" w:hanging="180"/>
      </w:pPr>
      <w:rPr>
        <w:b w:val="0"/>
      </w:rPr>
    </w:lvl>
    <w:lvl w:ilvl="3" w:tplc="04150017">
      <w:start w:val="1"/>
      <w:numFmt w:val="lowerLetter"/>
      <w:lvlText w:val="%4)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6" w15:restartNumberingAfterBreak="0">
    <w:nsid w:val="2F2D117B"/>
    <w:multiLevelType w:val="hybridMultilevel"/>
    <w:tmpl w:val="7FDEDD10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7" w15:restartNumberingAfterBreak="0">
    <w:nsid w:val="2FE46DAC"/>
    <w:multiLevelType w:val="hybridMultilevel"/>
    <w:tmpl w:val="43BCD5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8" w15:restartNumberingAfterBreak="0">
    <w:nsid w:val="30F55DF2"/>
    <w:multiLevelType w:val="hybridMultilevel"/>
    <w:tmpl w:val="9500C686"/>
    <w:name w:val="WWNum124"/>
    <w:lvl w:ilvl="0" w:tplc="A32C4870">
      <w:start w:val="2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311C3107"/>
    <w:multiLevelType w:val="hybridMultilevel"/>
    <w:tmpl w:val="D29A08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33534673"/>
    <w:multiLevelType w:val="multilevel"/>
    <w:tmpl w:val="771A92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61" w15:restartNumberingAfterBreak="0">
    <w:nsid w:val="36E4021D"/>
    <w:multiLevelType w:val="multilevel"/>
    <w:tmpl w:val="E16A575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  <w:color w:val="auto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2" w15:restartNumberingAfterBreak="0">
    <w:nsid w:val="40426449"/>
    <w:multiLevelType w:val="hybridMultilevel"/>
    <w:tmpl w:val="C4D2473A"/>
    <w:lvl w:ilvl="0" w:tplc="3142F7A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28" w:hanging="360"/>
      </w:pPr>
    </w:lvl>
    <w:lvl w:ilvl="2" w:tplc="0415001B" w:tentative="1">
      <w:start w:val="1"/>
      <w:numFmt w:val="lowerRoman"/>
      <w:lvlText w:val="%3."/>
      <w:lvlJc w:val="right"/>
      <w:pPr>
        <w:ind w:left="2048" w:hanging="180"/>
      </w:pPr>
    </w:lvl>
    <w:lvl w:ilvl="3" w:tplc="0415000F" w:tentative="1">
      <w:start w:val="1"/>
      <w:numFmt w:val="decimal"/>
      <w:lvlText w:val="%4."/>
      <w:lvlJc w:val="left"/>
      <w:pPr>
        <w:ind w:left="2768" w:hanging="360"/>
      </w:pPr>
    </w:lvl>
    <w:lvl w:ilvl="4" w:tplc="04150019" w:tentative="1">
      <w:start w:val="1"/>
      <w:numFmt w:val="lowerLetter"/>
      <w:lvlText w:val="%5."/>
      <w:lvlJc w:val="left"/>
      <w:pPr>
        <w:ind w:left="3488" w:hanging="360"/>
      </w:pPr>
    </w:lvl>
    <w:lvl w:ilvl="5" w:tplc="0415001B" w:tentative="1">
      <w:start w:val="1"/>
      <w:numFmt w:val="lowerRoman"/>
      <w:lvlText w:val="%6."/>
      <w:lvlJc w:val="right"/>
      <w:pPr>
        <w:ind w:left="4208" w:hanging="180"/>
      </w:pPr>
    </w:lvl>
    <w:lvl w:ilvl="6" w:tplc="0415000F" w:tentative="1">
      <w:start w:val="1"/>
      <w:numFmt w:val="decimal"/>
      <w:lvlText w:val="%7."/>
      <w:lvlJc w:val="left"/>
      <w:pPr>
        <w:ind w:left="4928" w:hanging="360"/>
      </w:pPr>
    </w:lvl>
    <w:lvl w:ilvl="7" w:tplc="04150019" w:tentative="1">
      <w:start w:val="1"/>
      <w:numFmt w:val="lowerLetter"/>
      <w:lvlText w:val="%8."/>
      <w:lvlJc w:val="left"/>
      <w:pPr>
        <w:ind w:left="5648" w:hanging="360"/>
      </w:pPr>
    </w:lvl>
    <w:lvl w:ilvl="8" w:tplc="0415001B" w:tentative="1">
      <w:start w:val="1"/>
      <w:numFmt w:val="lowerRoman"/>
      <w:lvlText w:val="%9."/>
      <w:lvlJc w:val="right"/>
      <w:pPr>
        <w:ind w:left="6368" w:hanging="180"/>
      </w:pPr>
    </w:lvl>
  </w:abstractNum>
  <w:abstractNum w:abstractNumId="63" w15:restartNumberingAfterBreak="0">
    <w:nsid w:val="404F4EF9"/>
    <w:multiLevelType w:val="hybridMultilevel"/>
    <w:tmpl w:val="DAD25A7E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4" w15:restartNumberingAfterBreak="0">
    <w:nsid w:val="44DC7D0A"/>
    <w:multiLevelType w:val="multilevel"/>
    <w:tmpl w:val="60F2AE2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bullet"/>
      <w:lvlText w:val="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5" w15:restartNumberingAfterBreak="0">
    <w:nsid w:val="4659129E"/>
    <w:multiLevelType w:val="multilevel"/>
    <w:tmpl w:val="E5D25E3C"/>
    <w:name w:val="WWNum162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6" w15:restartNumberingAfterBreak="0">
    <w:nsid w:val="46D93D74"/>
    <w:multiLevelType w:val="hybridMultilevel"/>
    <w:tmpl w:val="97F66362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7">
      <w:start w:val="1"/>
      <w:numFmt w:val="lowerLetter"/>
      <w:lvlText w:val="%2)"/>
      <w:lvlJc w:val="left"/>
      <w:pPr>
        <w:ind w:left="1872" w:hanging="360"/>
      </w:pPr>
    </w:lvl>
    <w:lvl w:ilvl="2" w:tplc="A1420C06">
      <w:start w:val="1"/>
      <w:numFmt w:val="bullet"/>
      <w:lvlText w:val=""/>
      <w:lvlJc w:val="left"/>
      <w:pPr>
        <w:ind w:left="2592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7" w15:restartNumberingAfterBreak="0">
    <w:nsid w:val="49505782"/>
    <w:multiLevelType w:val="multilevel"/>
    <w:tmpl w:val="1E1EEA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  <w:color w:val="auto"/>
        <w:sz w:val="22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" w15:restartNumberingAfterBreak="0">
    <w:nsid w:val="4CC72EFD"/>
    <w:multiLevelType w:val="hybridMultilevel"/>
    <w:tmpl w:val="787EFC9A"/>
    <w:lvl w:ilvl="0" w:tplc="04150011">
      <w:start w:val="1"/>
      <w:numFmt w:val="decimal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69" w15:restartNumberingAfterBreak="0">
    <w:nsid w:val="4F582A4B"/>
    <w:multiLevelType w:val="hybridMultilevel"/>
    <w:tmpl w:val="7F322444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70" w15:restartNumberingAfterBreak="0">
    <w:nsid w:val="502141BF"/>
    <w:multiLevelType w:val="multilevel"/>
    <w:tmpl w:val="E64A661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bullet"/>
      <w:lvlText w:val=""/>
      <w:lvlJc w:val="left"/>
      <w:pPr>
        <w:ind w:left="2736" w:hanging="936"/>
      </w:pPr>
      <w:rPr>
        <w:rFonts w:ascii="Wingdings" w:hAnsi="Wingdings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1" w15:restartNumberingAfterBreak="0">
    <w:nsid w:val="51CA0590"/>
    <w:multiLevelType w:val="hybridMultilevel"/>
    <w:tmpl w:val="34F63986"/>
    <w:name w:val="WWNum123"/>
    <w:lvl w:ilvl="0" w:tplc="78A6E340">
      <w:start w:val="2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53552552"/>
    <w:multiLevelType w:val="hybridMultilevel"/>
    <w:tmpl w:val="D6B42FEA"/>
    <w:lvl w:ilvl="0" w:tplc="2214DD82">
      <w:start w:val="1"/>
      <w:numFmt w:val="decimal"/>
      <w:lvlText w:val="%1."/>
      <w:lvlJc w:val="left"/>
      <w:pPr>
        <w:ind w:left="472" w:hanging="360"/>
      </w:pPr>
      <w:rPr>
        <w:b w:val="0"/>
        <w:bCs w:val="0"/>
      </w:rPr>
    </w:lvl>
    <w:lvl w:ilvl="1" w:tplc="F1EA63E0">
      <w:start w:val="1"/>
      <w:numFmt w:val="decimal"/>
      <w:lvlText w:val="%2)"/>
      <w:lvlJc w:val="left"/>
      <w:pPr>
        <w:ind w:left="1192" w:hanging="360"/>
      </w:pPr>
      <w:rPr>
        <w:b w:val="0"/>
        <w:bCs w:val="0"/>
      </w:rPr>
    </w:lvl>
    <w:lvl w:ilvl="2" w:tplc="04150017">
      <w:start w:val="1"/>
      <w:numFmt w:val="lowerLetter"/>
      <w:lvlText w:val="%3)"/>
      <w:lvlJc w:val="left"/>
      <w:pPr>
        <w:ind w:left="1912" w:hanging="180"/>
      </w:pPr>
      <w:rPr>
        <w:b w:val="0"/>
        <w:bCs w:val="0"/>
      </w:rPr>
    </w:lvl>
    <w:lvl w:ilvl="3" w:tplc="0415000F" w:tentative="1">
      <w:start w:val="1"/>
      <w:numFmt w:val="decimal"/>
      <w:lvlText w:val="%4."/>
      <w:lvlJc w:val="left"/>
      <w:pPr>
        <w:ind w:left="2632" w:hanging="360"/>
      </w:pPr>
    </w:lvl>
    <w:lvl w:ilvl="4" w:tplc="04150019" w:tentative="1">
      <w:start w:val="1"/>
      <w:numFmt w:val="lowerLetter"/>
      <w:lvlText w:val="%5."/>
      <w:lvlJc w:val="left"/>
      <w:pPr>
        <w:ind w:left="3352" w:hanging="360"/>
      </w:pPr>
    </w:lvl>
    <w:lvl w:ilvl="5" w:tplc="0415001B" w:tentative="1">
      <w:start w:val="1"/>
      <w:numFmt w:val="lowerRoman"/>
      <w:lvlText w:val="%6."/>
      <w:lvlJc w:val="right"/>
      <w:pPr>
        <w:ind w:left="4072" w:hanging="180"/>
      </w:pPr>
    </w:lvl>
    <w:lvl w:ilvl="6" w:tplc="0415000F" w:tentative="1">
      <w:start w:val="1"/>
      <w:numFmt w:val="decimal"/>
      <w:lvlText w:val="%7."/>
      <w:lvlJc w:val="left"/>
      <w:pPr>
        <w:ind w:left="4792" w:hanging="360"/>
      </w:pPr>
    </w:lvl>
    <w:lvl w:ilvl="7" w:tplc="04150019" w:tentative="1">
      <w:start w:val="1"/>
      <w:numFmt w:val="lowerLetter"/>
      <w:lvlText w:val="%8."/>
      <w:lvlJc w:val="left"/>
      <w:pPr>
        <w:ind w:left="5512" w:hanging="360"/>
      </w:pPr>
    </w:lvl>
    <w:lvl w:ilvl="8" w:tplc="0415001B" w:tentative="1">
      <w:start w:val="1"/>
      <w:numFmt w:val="lowerRoman"/>
      <w:lvlText w:val="%9."/>
      <w:lvlJc w:val="right"/>
      <w:pPr>
        <w:ind w:left="6232" w:hanging="180"/>
      </w:pPr>
    </w:lvl>
  </w:abstractNum>
  <w:abstractNum w:abstractNumId="73" w15:restartNumberingAfterBreak="0">
    <w:nsid w:val="554C0626"/>
    <w:multiLevelType w:val="hybridMultilevel"/>
    <w:tmpl w:val="57327D68"/>
    <w:lvl w:ilvl="0" w:tplc="75F4AB22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563D20C8"/>
    <w:multiLevelType w:val="hybridMultilevel"/>
    <w:tmpl w:val="B49C79A8"/>
    <w:lvl w:ilvl="0" w:tplc="82268D82">
      <w:start w:val="1"/>
      <w:numFmt w:val="decimal"/>
      <w:lvlText w:val="%1)"/>
      <w:lvlJc w:val="left"/>
      <w:pPr>
        <w:ind w:left="21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75" w15:restartNumberingAfterBreak="0">
    <w:nsid w:val="5A70329C"/>
    <w:multiLevelType w:val="hybridMultilevel"/>
    <w:tmpl w:val="870C7264"/>
    <w:name w:val="WWNum1232"/>
    <w:lvl w:ilvl="0" w:tplc="04150017">
      <w:start w:val="1"/>
      <w:numFmt w:val="lowerLetter"/>
      <w:lvlText w:val="%1)"/>
      <w:lvlJc w:val="left"/>
      <w:pPr>
        <w:ind w:left="1443" w:hanging="360"/>
      </w:pPr>
    </w:lvl>
    <w:lvl w:ilvl="1" w:tplc="04150019" w:tentative="1">
      <w:start w:val="1"/>
      <w:numFmt w:val="lowerLetter"/>
      <w:lvlText w:val="%2."/>
      <w:lvlJc w:val="left"/>
      <w:pPr>
        <w:ind w:left="2163" w:hanging="360"/>
      </w:pPr>
    </w:lvl>
    <w:lvl w:ilvl="2" w:tplc="0415001B" w:tentative="1">
      <w:start w:val="1"/>
      <w:numFmt w:val="lowerRoman"/>
      <w:lvlText w:val="%3."/>
      <w:lvlJc w:val="right"/>
      <w:pPr>
        <w:ind w:left="2883" w:hanging="180"/>
      </w:pPr>
    </w:lvl>
    <w:lvl w:ilvl="3" w:tplc="0415000F" w:tentative="1">
      <w:start w:val="1"/>
      <w:numFmt w:val="decimal"/>
      <w:lvlText w:val="%4."/>
      <w:lvlJc w:val="left"/>
      <w:pPr>
        <w:ind w:left="3603" w:hanging="360"/>
      </w:pPr>
    </w:lvl>
    <w:lvl w:ilvl="4" w:tplc="04150019" w:tentative="1">
      <w:start w:val="1"/>
      <w:numFmt w:val="lowerLetter"/>
      <w:lvlText w:val="%5."/>
      <w:lvlJc w:val="left"/>
      <w:pPr>
        <w:ind w:left="4323" w:hanging="360"/>
      </w:pPr>
    </w:lvl>
    <w:lvl w:ilvl="5" w:tplc="0415001B" w:tentative="1">
      <w:start w:val="1"/>
      <w:numFmt w:val="lowerRoman"/>
      <w:lvlText w:val="%6."/>
      <w:lvlJc w:val="right"/>
      <w:pPr>
        <w:ind w:left="5043" w:hanging="180"/>
      </w:pPr>
    </w:lvl>
    <w:lvl w:ilvl="6" w:tplc="0415000F" w:tentative="1">
      <w:start w:val="1"/>
      <w:numFmt w:val="decimal"/>
      <w:lvlText w:val="%7."/>
      <w:lvlJc w:val="left"/>
      <w:pPr>
        <w:ind w:left="5763" w:hanging="360"/>
      </w:pPr>
    </w:lvl>
    <w:lvl w:ilvl="7" w:tplc="04150019" w:tentative="1">
      <w:start w:val="1"/>
      <w:numFmt w:val="lowerLetter"/>
      <w:lvlText w:val="%8."/>
      <w:lvlJc w:val="left"/>
      <w:pPr>
        <w:ind w:left="6483" w:hanging="360"/>
      </w:pPr>
    </w:lvl>
    <w:lvl w:ilvl="8" w:tplc="0415001B" w:tentative="1">
      <w:start w:val="1"/>
      <w:numFmt w:val="lowerRoman"/>
      <w:lvlText w:val="%9."/>
      <w:lvlJc w:val="right"/>
      <w:pPr>
        <w:ind w:left="7203" w:hanging="180"/>
      </w:pPr>
    </w:lvl>
  </w:abstractNum>
  <w:abstractNum w:abstractNumId="76" w15:restartNumberingAfterBreak="0">
    <w:nsid w:val="5D641E5D"/>
    <w:multiLevelType w:val="multilevel"/>
    <w:tmpl w:val="9A12383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  <w:color w:val="auto"/>
      </w:rPr>
    </w:lvl>
    <w:lvl w:ilvl="4">
      <w:start w:val="1"/>
      <w:numFmt w:val="bullet"/>
      <w:lvlText w:val="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736" w:hanging="936"/>
      </w:pPr>
      <w:rPr>
        <w:rFonts w:ascii="Wingdings" w:hAnsi="Wingdings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7" w15:restartNumberingAfterBreak="0">
    <w:nsid w:val="5D6A7F18"/>
    <w:multiLevelType w:val="hybridMultilevel"/>
    <w:tmpl w:val="12F23DAA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8" w15:restartNumberingAfterBreak="0">
    <w:nsid w:val="5F8960D5"/>
    <w:multiLevelType w:val="multilevel"/>
    <w:tmpl w:val="B860AFE2"/>
    <w:lvl w:ilvl="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>
      <w:start w:val="1"/>
      <w:numFmt w:val="decimal"/>
      <w:lvlText w:val="%2)"/>
      <w:lvlJc w:val="left"/>
      <w:pPr>
        <w:ind w:left="1440" w:hanging="360"/>
      </w:pPr>
      <w:rPr>
        <w:b/>
        <w:color w:val="auto"/>
      </w:rPr>
    </w:lvl>
    <w:lvl w:ilvl="2">
      <w:start w:val="1"/>
      <w:numFmt w:val="lowerLetter"/>
      <w:lvlText w:val="%3)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61A83356"/>
    <w:multiLevelType w:val="hybridMultilevel"/>
    <w:tmpl w:val="43BCE2D2"/>
    <w:lvl w:ilvl="0" w:tplc="7C7AB00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0" w15:restartNumberingAfterBreak="0">
    <w:nsid w:val="640428EB"/>
    <w:multiLevelType w:val="hybridMultilevel"/>
    <w:tmpl w:val="D8B40EF2"/>
    <w:lvl w:ilvl="0" w:tplc="5C78D660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643B0305"/>
    <w:multiLevelType w:val="hybridMultilevel"/>
    <w:tmpl w:val="2388828A"/>
    <w:lvl w:ilvl="0" w:tplc="04150017">
      <w:start w:val="1"/>
      <w:numFmt w:val="lowerLetter"/>
      <w:lvlText w:val="%1)"/>
      <w:lvlJc w:val="left"/>
      <w:pPr>
        <w:ind w:left="1872" w:hanging="360"/>
      </w:pPr>
    </w:lvl>
    <w:lvl w:ilvl="1" w:tplc="04150019" w:tentative="1">
      <w:start w:val="1"/>
      <w:numFmt w:val="lowerLetter"/>
      <w:lvlText w:val="%2."/>
      <w:lvlJc w:val="left"/>
      <w:pPr>
        <w:ind w:left="2592" w:hanging="360"/>
      </w:pPr>
    </w:lvl>
    <w:lvl w:ilvl="2" w:tplc="0415001B" w:tentative="1">
      <w:start w:val="1"/>
      <w:numFmt w:val="lowerRoman"/>
      <w:lvlText w:val="%3."/>
      <w:lvlJc w:val="right"/>
      <w:pPr>
        <w:ind w:left="3312" w:hanging="180"/>
      </w:pPr>
    </w:lvl>
    <w:lvl w:ilvl="3" w:tplc="0415000F" w:tentative="1">
      <w:start w:val="1"/>
      <w:numFmt w:val="decimal"/>
      <w:lvlText w:val="%4."/>
      <w:lvlJc w:val="left"/>
      <w:pPr>
        <w:ind w:left="4032" w:hanging="360"/>
      </w:pPr>
    </w:lvl>
    <w:lvl w:ilvl="4" w:tplc="04150019" w:tentative="1">
      <w:start w:val="1"/>
      <w:numFmt w:val="lowerLetter"/>
      <w:lvlText w:val="%5."/>
      <w:lvlJc w:val="left"/>
      <w:pPr>
        <w:ind w:left="4752" w:hanging="360"/>
      </w:pPr>
    </w:lvl>
    <w:lvl w:ilvl="5" w:tplc="0415001B" w:tentative="1">
      <w:start w:val="1"/>
      <w:numFmt w:val="lowerRoman"/>
      <w:lvlText w:val="%6."/>
      <w:lvlJc w:val="right"/>
      <w:pPr>
        <w:ind w:left="5472" w:hanging="180"/>
      </w:pPr>
    </w:lvl>
    <w:lvl w:ilvl="6" w:tplc="0415000F" w:tentative="1">
      <w:start w:val="1"/>
      <w:numFmt w:val="decimal"/>
      <w:lvlText w:val="%7."/>
      <w:lvlJc w:val="left"/>
      <w:pPr>
        <w:ind w:left="6192" w:hanging="360"/>
      </w:pPr>
    </w:lvl>
    <w:lvl w:ilvl="7" w:tplc="04150019" w:tentative="1">
      <w:start w:val="1"/>
      <w:numFmt w:val="lowerLetter"/>
      <w:lvlText w:val="%8."/>
      <w:lvlJc w:val="left"/>
      <w:pPr>
        <w:ind w:left="6912" w:hanging="360"/>
      </w:pPr>
    </w:lvl>
    <w:lvl w:ilvl="8" w:tplc="0415001B" w:tentative="1">
      <w:start w:val="1"/>
      <w:numFmt w:val="lowerRoman"/>
      <w:lvlText w:val="%9."/>
      <w:lvlJc w:val="right"/>
      <w:pPr>
        <w:ind w:left="7632" w:hanging="180"/>
      </w:pPr>
    </w:lvl>
  </w:abstractNum>
  <w:abstractNum w:abstractNumId="82" w15:restartNumberingAfterBreak="0">
    <w:nsid w:val="65A239DD"/>
    <w:multiLevelType w:val="hybridMultilevel"/>
    <w:tmpl w:val="E50A4154"/>
    <w:lvl w:ilvl="0" w:tplc="04150011">
      <w:start w:val="1"/>
      <w:numFmt w:val="decimal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83" w15:restartNumberingAfterBreak="0">
    <w:nsid w:val="6861222A"/>
    <w:multiLevelType w:val="hybridMultilevel"/>
    <w:tmpl w:val="B98811F2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84" w15:restartNumberingAfterBreak="0">
    <w:nsid w:val="6BF02D42"/>
    <w:multiLevelType w:val="hybridMultilevel"/>
    <w:tmpl w:val="9E5EF6B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7DBCFB62">
      <w:start w:val="1"/>
      <w:numFmt w:val="bullet"/>
      <w:lvlText w:val=""/>
      <w:lvlJc w:val="left"/>
      <w:pPr>
        <w:ind w:left="1872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85" w15:restartNumberingAfterBreak="0">
    <w:nsid w:val="6D536653"/>
    <w:multiLevelType w:val="multilevel"/>
    <w:tmpl w:val="98DCBD24"/>
    <w:styleLink w:val="WWNum67"/>
    <w:lvl w:ilvl="0">
      <w:start w:val="1"/>
      <w:numFmt w:val="decimal"/>
      <w:lvlText w:val="%1)"/>
      <w:lvlJc w:val="left"/>
      <w:pPr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800" w:hanging="36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decimal"/>
      <w:lvlText w:val="%1.%2.%3.%4.%5."/>
      <w:lvlJc w:val="left"/>
      <w:pPr>
        <w:ind w:left="3240" w:hanging="360"/>
      </w:pPr>
    </w:lvl>
    <w:lvl w:ilvl="5">
      <w:start w:val="1"/>
      <w:numFmt w:val="decimal"/>
      <w:lvlText w:val="%1.%2.%3.%4.%5.%6."/>
      <w:lvlJc w:val="left"/>
      <w:pPr>
        <w:ind w:left="3960" w:hanging="36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decimal"/>
      <w:lvlText w:val="%1.%2.%3.%4.%5.%6.%7.%8."/>
      <w:lvlJc w:val="left"/>
      <w:pPr>
        <w:ind w:left="5400" w:hanging="360"/>
      </w:pPr>
    </w:lvl>
    <w:lvl w:ilvl="8">
      <w:start w:val="1"/>
      <w:numFmt w:val="decimal"/>
      <w:lvlText w:val="%1.%2.%3.%4.%5.%6.%7.%8.%9."/>
      <w:lvlJc w:val="left"/>
      <w:pPr>
        <w:ind w:left="6120" w:hanging="360"/>
      </w:pPr>
    </w:lvl>
  </w:abstractNum>
  <w:abstractNum w:abstractNumId="86" w15:restartNumberingAfterBreak="0">
    <w:nsid w:val="705D642A"/>
    <w:multiLevelType w:val="multilevel"/>
    <w:tmpl w:val="2C4A78F6"/>
    <w:name w:val="WWNum1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7" w15:restartNumberingAfterBreak="0">
    <w:nsid w:val="70C500F1"/>
    <w:multiLevelType w:val="hybridMultilevel"/>
    <w:tmpl w:val="A9A6B92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8" w15:restartNumberingAfterBreak="0">
    <w:nsid w:val="75627186"/>
    <w:multiLevelType w:val="hybridMultilevel"/>
    <w:tmpl w:val="F4527FE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89" w15:restartNumberingAfterBreak="0">
    <w:nsid w:val="771B1F4F"/>
    <w:multiLevelType w:val="hybridMultilevel"/>
    <w:tmpl w:val="8AEC00F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0" w15:restartNumberingAfterBreak="0">
    <w:nsid w:val="772C182A"/>
    <w:multiLevelType w:val="hybridMultilevel"/>
    <w:tmpl w:val="9BE668F6"/>
    <w:lvl w:ilvl="0" w:tplc="355C6A8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7">
      <w:start w:val="1"/>
      <w:numFmt w:val="lowerLetter"/>
      <w:lvlText w:val="%3)"/>
      <w:lvlJc w:val="lef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1" w15:restartNumberingAfterBreak="0">
    <w:nsid w:val="777B0DBF"/>
    <w:multiLevelType w:val="hybridMultilevel"/>
    <w:tmpl w:val="21F2A38C"/>
    <w:lvl w:ilvl="0" w:tplc="7DBCFB6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2" w15:restartNumberingAfterBreak="0">
    <w:nsid w:val="79C954E7"/>
    <w:multiLevelType w:val="hybridMultilevel"/>
    <w:tmpl w:val="EEBC2C76"/>
    <w:lvl w:ilvl="0" w:tplc="5134C6BE">
      <w:start w:val="3"/>
      <w:numFmt w:val="decimal"/>
      <w:lvlText w:val="%1."/>
      <w:lvlJc w:val="left"/>
      <w:pPr>
        <w:ind w:left="47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7D1C6B0C"/>
    <w:multiLevelType w:val="hybridMultilevel"/>
    <w:tmpl w:val="F99EC456"/>
    <w:name w:val="WWNum122"/>
    <w:lvl w:ilvl="0" w:tplc="0C1249FE">
      <w:start w:val="2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48280675">
    <w:abstractNumId w:val="76"/>
  </w:num>
  <w:num w:numId="2" w16cid:durableId="636644358">
    <w:abstractNumId w:val="39"/>
  </w:num>
  <w:num w:numId="3" w16cid:durableId="621956363">
    <w:abstractNumId w:val="69"/>
  </w:num>
  <w:num w:numId="4" w16cid:durableId="416902831">
    <w:abstractNumId w:val="53"/>
  </w:num>
  <w:num w:numId="5" w16cid:durableId="378358112">
    <w:abstractNumId w:val="50"/>
  </w:num>
  <w:num w:numId="6" w16cid:durableId="1315992390">
    <w:abstractNumId w:val="84"/>
  </w:num>
  <w:num w:numId="7" w16cid:durableId="1240285465">
    <w:abstractNumId w:val="19"/>
  </w:num>
  <w:num w:numId="8" w16cid:durableId="1155149844">
    <w:abstractNumId w:val="56"/>
  </w:num>
  <w:num w:numId="9" w16cid:durableId="530414746">
    <w:abstractNumId w:val="0"/>
  </w:num>
  <w:num w:numId="10" w16cid:durableId="293754874">
    <w:abstractNumId w:val="1"/>
  </w:num>
  <w:num w:numId="11" w16cid:durableId="1760641004">
    <w:abstractNumId w:val="2"/>
  </w:num>
  <w:num w:numId="12" w16cid:durableId="1383751853">
    <w:abstractNumId w:val="3"/>
  </w:num>
  <w:num w:numId="13" w16cid:durableId="1308436401">
    <w:abstractNumId w:val="4"/>
  </w:num>
  <w:num w:numId="14" w16cid:durableId="944046281">
    <w:abstractNumId w:val="7"/>
  </w:num>
  <w:num w:numId="15" w16cid:durableId="1102845885">
    <w:abstractNumId w:val="9"/>
  </w:num>
  <w:num w:numId="16" w16cid:durableId="11735010">
    <w:abstractNumId w:val="10"/>
  </w:num>
  <w:num w:numId="17" w16cid:durableId="1344815975">
    <w:abstractNumId w:val="11"/>
  </w:num>
  <w:num w:numId="18" w16cid:durableId="994183297">
    <w:abstractNumId w:val="12"/>
  </w:num>
  <w:num w:numId="19" w16cid:durableId="1938755301">
    <w:abstractNumId w:val="16"/>
  </w:num>
  <w:num w:numId="20" w16cid:durableId="629243700">
    <w:abstractNumId w:val="17"/>
  </w:num>
  <w:num w:numId="21" w16cid:durableId="1880702020">
    <w:abstractNumId w:val="18"/>
  </w:num>
  <w:num w:numId="22" w16cid:durableId="2014380150">
    <w:abstractNumId w:val="20"/>
  </w:num>
  <w:num w:numId="23" w16cid:durableId="607468422">
    <w:abstractNumId w:val="21"/>
  </w:num>
  <w:num w:numId="24" w16cid:durableId="755370885">
    <w:abstractNumId w:val="22"/>
  </w:num>
  <w:num w:numId="25" w16cid:durableId="174654813">
    <w:abstractNumId w:val="23"/>
  </w:num>
  <w:num w:numId="26" w16cid:durableId="24260938">
    <w:abstractNumId w:val="24"/>
  </w:num>
  <w:num w:numId="27" w16cid:durableId="1370686345">
    <w:abstractNumId w:val="25"/>
  </w:num>
  <w:num w:numId="28" w16cid:durableId="1605764927">
    <w:abstractNumId w:val="55"/>
  </w:num>
  <w:num w:numId="29" w16cid:durableId="1399325344">
    <w:abstractNumId w:val="80"/>
  </w:num>
  <w:num w:numId="30" w16cid:durableId="1099565710">
    <w:abstractNumId w:val="63"/>
  </w:num>
  <w:num w:numId="31" w16cid:durableId="758062164">
    <w:abstractNumId w:val="66"/>
  </w:num>
  <w:num w:numId="32" w16cid:durableId="1125151633">
    <w:abstractNumId w:val="35"/>
  </w:num>
  <w:num w:numId="33" w16cid:durableId="1178234667">
    <w:abstractNumId w:val="51"/>
  </w:num>
  <w:num w:numId="34" w16cid:durableId="1489980472">
    <w:abstractNumId w:val="77"/>
  </w:num>
  <w:num w:numId="35" w16cid:durableId="572398655">
    <w:abstractNumId w:val="49"/>
  </w:num>
  <w:num w:numId="36" w16cid:durableId="2067409440">
    <w:abstractNumId w:val="88"/>
  </w:num>
  <w:num w:numId="37" w16cid:durableId="946078091">
    <w:abstractNumId w:val="61"/>
  </w:num>
  <w:num w:numId="38" w16cid:durableId="16664871">
    <w:abstractNumId w:val="40"/>
  </w:num>
  <w:num w:numId="39" w16cid:durableId="370887976">
    <w:abstractNumId w:val="83"/>
  </w:num>
  <w:num w:numId="40" w16cid:durableId="1505896311">
    <w:abstractNumId w:val="74"/>
  </w:num>
  <w:num w:numId="41" w16cid:durableId="1471901936">
    <w:abstractNumId w:val="36"/>
  </w:num>
  <w:num w:numId="42" w16cid:durableId="431124888">
    <w:abstractNumId w:val="90"/>
  </w:num>
  <w:num w:numId="43" w16cid:durableId="1821538596">
    <w:abstractNumId w:val="85"/>
  </w:num>
  <w:num w:numId="44" w16cid:durableId="374350738">
    <w:abstractNumId w:val="46"/>
  </w:num>
  <w:num w:numId="45" w16cid:durableId="1517118284">
    <w:abstractNumId w:val="37"/>
  </w:num>
  <w:num w:numId="46" w16cid:durableId="1143159528">
    <w:abstractNumId w:val="79"/>
  </w:num>
  <w:num w:numId="47" w16cid:durableId="422803051">
    <w:abstractNumId w:val="72"/>
  </w:num>
  <w:num w:numId="48" w16cid:durableId="335495143">
    <w:abstractNumId w:val="60"/>
  </w:num>
  <w:num w:numId="49" w16cid:durableId="2012833929">
    <w:abstractNumId w:val="87"/>
  </w:num>
  <w:num w:numId="50" w16cid:durableId="411395960">
    <w:abstractNumId w:val="62"/>
  </w:num>
  <w:num w:numId="51" w16cid:durableId="1935554397">
    <w:abstractNumId w:val="38"/>
  </w:num>
  <w:num w:numId="52" w16cid:durableId="1592160185">
    <w:abstractNumId w:val="54"/>
  </w:num>
  <w:num w:numId="53" w16cid:durableId="1792477414">
    <w:abstractNumId w:val="92"/>
  </w:num>
  <w:num w:numId="54" w16cid:durableId="905915034">
    <w:abstractNumId w:val="73"/>
  </w:num>
  <w:num w:numId="55" w16cid:durableId="922883103">
    <w:abstractNumId w:val="68"/>
  </w:num>
  <w:num w:numId="56" w16cid:durableId="1354258593">
    <w:abstractNumId w:val="71"/>
  </w:num>
  <w:num w:numId="57" w16cid:durableId="1146361798">
    <w:abstractNumId w:val="82"/>
  </w:num>
  <w:num w:numId="58" w16cid:durableId="191915907">
    <w:abstractNumId w:val="42"/>
  </w:num>
  <w:num w:numId="59" w16cid:durableId="1255630887">
    <w:abstractNumId w:val="81"/>
  </w:num>
  <w:num w:numId="60" w16cid:durableId="899487840">
    <w:abstractNumId w:val="91"/>
  </w:num>
  <w:num w:numId="61" w16cid:durableId="948313986">
    <w:abstractNumId w:val="89"/>
  </w:num>
  <w:num w:numId="62" w16cid:durableId="315962716">
    <w:abstractNumId w:val="64"/>
  </w:num>
  <w:num w:numId="63" w16cid:durableId="842865629">
    <w:abstractNumId w:val="70"/>
  </w:num>
  <w:num w:numId="64" w16cid:durableId="843593190">
    <w:abstractNumId w:val="45"/>
  </w:num>
  <w:num w:numId="65" w16cid:durableId="63526577">
    <w:abstractNumId w:val="44"/>
  </w:num>
  <w:num w:numId="66" w16cid:durableId="1792087491">
    <w:abstractNumId w:val="57"/>
  </w:num>
  <w:num w:numId="67" w16cid:durableId="636495492">
    <w:abstractNumId w:val="58"/>
  </w:num>
  <w:num w:numId="68" w16cid:durableId="159078530">
    <w:abstractNumId w:val="78"/>
  </w:num>
  <w:num w:numId="69" w16cid:durableId="318854185">
    <w:abstractNumId w:val="67"/>
  </w:num>
  <w:num w:numId="70" w16cid:durableId="2072733050">
    <w:abstractNumId w:val="52"/>
  </w:num>
  <w:num w:numId="71" w16cid:durableId="1745295785">
    <w:abstractNumId w:val="43"/>
  </w:num>
  <w:num w:numId="72" w16cid:durableId="266625606">
    <w:abstractNumId w:val="59"/>
  </w:num>
  <w:num w:numId="73" w16cid:durableId="510264421">
    <w:abstractNumId w:val="48"/>
  </w:num>
  <w:num w:numId="74" w16cid:durableId="739712138">
    <w:abstractNumId w:val="47"/>
  </w:num>
  <w:num w:numId="75" w16cid:durableId="645401920">
    <w:abstractNumId w:val="41"/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6061"/>
    <w:rsid w:val="0000230E"/>
    <w:rsid w:val="00002DFA"/>
    <w:rsid w:val="00003322"/>
    <w:rsid w:val="00003789"/>
    <w:rsid w:val="000047AE"/>
    <w:rsid w:val="00004A76"/>
    <w:rsid w:val="00004AC3"/>
    <w:rsid w:val="0000565A"/>
    <w:rsid w:val="00006997"/>
    <w:rsid w:val="00006DD8"/>
    <w:rsid w:val="00006F78"/>
    <w:rsid w:val="00007072"/>
    <w:rsid w:val="00010029"/>
    <w:rsid w:val="000106A1"/>
    <w:rsid w:val="00011CBC"/>
    <w:rsid w:val="00012562"/>
    <w:rsid w:val="00012F24"/>
    <w:rsid w:val="000134BA"/>
    <w:rsid w:val="000140E0"/>
    <w:rsid w:val="000149A2"/>
    <w:rsid w:val="00015414"/>
    <w:rsid w:val="0001543A"/>
    <w:rsid w:val="000161E8"/>
    <w:rsid w:val="000168D1"/>
    <w:rsid w:val="00016961"/>
    <w:rsid w:val="00017D5C"/>
    <w:rsid w:val="000202FD"/>
    <w:rsid w:val="00020AF2"/>
    <w:rsid w:val="000217D1"/>
    <w:rsid w:val="000219B8"/>
    <w:rsid w:val="00021DC9"/>
    <w:rsid w:val="00022E15"/>
    <w:rsid w:val="00023546"/>
    <w:rsid w:val="000237D5"/>
    <w:rsid w:val="00023DAA"/>
    <w:rsid w:val="00024209"/>
    <w:rsid w:val="00025982"/>
    <w:rsid w:val="00025D28"/>
    <w:rsid w:val="0002614C"/>
    <w:rsid w:val="0002617A"/>
    <w:rsid w:val="000265F3"/>
    <w:rsid w:val="00026A26"/>
    <w:rsid w:val="00026B79"/>
    <w:rsid w:val="00026E22"/>
    <w:rsid w:val="0002770C"/>
    <w:rsid w:val="00027ECA"/>
    <w:rsid w:val="0003096A"/>
    <w:rsid w:val="00030E45"/>
    <w:rsid w:val="00031919"/>
    <w:rsid w:val="0003376C"/>
    <w:rsid w:val="00033A86"/>
    <w:rsid w:val="000348E7"/>
    <w:rsid w:val="00034C8E"/>
    <w:rsid w:val="000350C2"/>
    <w:rsid w:val="0003530F"/>
    <w:rsid w:val="00036ECB"/>
    <w:rsid w:val="000375BE"/>
    <w:rsid w:val="000378FD"/>
    <w:rsid w:val="0004051F"/>
    <w:rsid w:val="00040ADE"/>
    <w:rsid w:val="00041010"/>
    <w:rsid w:val="00041379"/>
    <w:rsid w:val="00041ADD"/>
    <w:rsid w:val="00042117"/>
    <w:rsid w:val="000434CA"/>
    <w:rsid w:val="00043593"/>
    <w:rsid w:val="00043C85"/>
    <w:rsid w:val="00045139"/>
    <w:rsid w:val="000451D1"/>
    <w:rsid w:val="0004535D"/>
    <w:rsid w:val="00045575"/>
    <w:rsid w:val="000457A5"/>
    <w:rsid w:val="0004662A"/>
    <w:rsid w:val="00046DAB"/>
    <w:rsid w:val="000472E8"/>
    <w:rsid w:val="0004753D"/>
    <w:rsid w:val="00047617"/>
    <w:rsid w:val="00047CF2"/>
    <w:rsid w:val="00050121"/>
    <w:rsid w:val="00050692"/>
    <w:rsid w:val="00050776"/>
    <w:rsid w:val="000508EC"/>
    <w:rsid w:val="00051091"/>
    <w:rsid w:val="00051532"/>
    <w:rsid w:val="00051D47"/>
    <w:rsid w:val="00052523"/>
    <w:rsid w:val="00052A34"/>
    <w:rsid w:val="00052FAC"/>
    <w:rsid w:val="000544EA"/>
    <w:rsid w:val="00054AA2"/>
    <w:rsid w:val="00055B00"/>
    <w:rsid w:val="00055E2C"/>
    <w:rsid w:val="00055E63"/>
    <w:rsid w:val="00055F03"/>
    <w:rsid w:val="00056322"/>
    <w:rsid w:val="00056A0C"/>
    <w:rsid w:val="00056A1F"/>
    <w:rsid w:val="000576F2"/>
    <w:rsid w:val="0006013E"/>
    <w:rsid w:val="0006030D"/>
    <w:rsid w:val="000609C7"/>
    <w:rsid w:val="00060A78"/>
    <w:rsid w:val="00061820"/>
    <w:rsid w:val="0006214B"/>
    <w:rsid w:val="00063972"/>
    <w:rsid w:val="00064117"/>
    <w:rsid w:val="00064DCA"/>
    <w:rsid w:val="000656E0"/>
    <w:rsid w:val="00065862"/>
    <w:rsid w:val="000679DB"/>
    <w:rsid w:val="00067A06"/>
    <w:rsid w:val="00067A26"/>
    <w:rsid w:val="00067F3C"/>
    <w:rsid w:val="00070491"/>
    <w:rsid w:val="000707BA"/>
    <w:rsid w:val="00070D35"/>
    <w:rsid w:val="0007108F"/>
    <w:rsid w:val="000711F9"/>
    <w:rsid w:val="0007132C"/>
    <w:rsid w:val="00071387"/>
    <w:rsid w:val="00071A6C"/>
    <w:rsid w:val="00072E57"/>
    <w:rsid w:val="000736EF"/>
    <w:rsid w:val="00073EAF"/>
    <w:rsid w:val="00073FEA"/>
    <w:rsid w:val="000745E3"/>
    <w:rsid w:val="000748D7"/>
    <w:rsid w:val="000749B0"/>
    <w:rsid w:val="00074F40"/>
    <w:rsid w:val="00075254"/>
    <w:rsid w:val="000753E2"/>
    <w:rsid w:val="0007695E"/>
    <w:rsid w:val="00076D36"/>
    <w:rsid w:val="00076F7F"/>
    <w:rsid w:val="00077F55"/>
    <w:rsid w:val="0008032A"/>
    <w:rsid w:val="000803F3"/>
    <w:rsid w:val="000804FF"/>
    <w:rsid w:val="00082489"/>
    <w:rsid w:val="000828B9"/>
    <w:rsid w:val="000828EF"/>
    <w:rsid w:val="00083ED4"/>
    <w:rsid w:val="000853D1"/>
    <w:rsid w:val="00085AE7"/>
    <w:rsid w:val="00085BEC"/>
    <w:rsid w:val="00086EDB"/>
    <w:rsid w:val="00087515"/>
    <w:rsid w:val="000903CA"/>
    <w:rsid w:val="00090442"/>
    <w:rsid w:val="00090761"/>
    <w:rsid w:val="00091154"/>
    <w:rsid w:val="00091DF3"/>
    <w:rsid w:val="00092E0D"/>
    <w:rsid w:val="0009348E"/>
    <w:rsid w:val="0009352B"/>
    <w:rsid w:val="00094B06"/>
    <w:rsid w:val="00094D9F"/>
    <w:rsid w:val="000952A8"/>
    <w:rsid w:val="000952F4"/>
    <w:rsid w:val="00096347"/>
    <w:rsid w:val="000964A5"/>
    <w:rsid w:val="000966D6"/>
    <w:rsid w:val="0009703A"/>
    <w:rsid w:val="00097DA7"/>
    <w:rsid w:val="000A023A"/>
    <w:rsid w:val="000A0717"/>
    <w:rsid w:val="000A07D4"/>
    <w:rsid w:val="000A113A"/>
    <w:rsid w:val="000A20B2"/>
    <w:rsid w:val="000A2468"/>
    <w:rsid w:val="000A2DCF"/>
    <w:rsid w:val="000A3299"/>
    <w:rsid w:val="000A3BB5"/>
    <w:rsid w:val="000A43DC"/>
    <w:rsid w:val="000A4D1B"/>
    <w:rsid w:val="000A6BB5"/>
    <w:rsid w:val="000A7396"/>
    <w:rsid w:val="000A73FB"/>
    <w:rsid w:val="000B0068"/>
    <w:rsid w:val="000B06F5"/>
    <w:rsid w:val="000B0B75"/>
    <w:rsid w:val="000B0B9E"/>
    <w:rsid w:val="000B0FAC"/>
    <w:rsid w:val="000B1A4C"/>
    <w:rsid w:val="000B2012"/>
    <w:rsid w:val="000B2102"/>
    <w:rsid w:val="000B284C"/>
    <w:rsid w:val="000B2F00"/>
    <w:rsid w:val="000B321F"/>
    <w:rsid w:val="000B34FB"/>
    <w:rsid w:val="000B3652"/>
    <w:rsid w:val="000B4714"/>
    <w:rsid w:val="000B4F5F"/>
    <w:rsid w:val="000B5725"/>
    <w:rsid w:val="000B5A98"/>
    <w:rsid w:val="000B5BCD"/>
    <w:rsid w:val="000B6130"/>
    <w:rsid w:val="000B6A03"/>
    <w:rsid w:val="000B72CD"/>
    <w:rsid w:val="000B7719"/>
    <w:rsid w:val="000B77DA"/>
    <w:rsid w:val="000B7AE4"/>
    <w:rsid w:val="000B7BBE"/>
    <w:rsid w:val="000B7DD0"/>
    <w:rsid w:val="000B7FA2"/>
    <w:rsid w:val="000C0AD7"/>
    <w:rsid w:val="000C1380"/>
    <w:rsid w:val="000C4672"/>
    <w:rsid w:val="000C46A8"/>
    <w:rsid w:val="000C4FDD"/>
    <w:rsid w:val="000C50DC"/>
    <w:rsid w:val="000C5558"/>
    <w:rsid w:val="000C56E8"/>
    <w:rsid w:val="000C619A"/>
    <w:rsid w:val="000C7391"/>
    <w:rsid w:val="000C78C5"/>
    <w:rsid w:val="000D068C"/>
    <w:rsid w:val="000D0B42"/>
    <w:rsid w:val="000D0C88"/>
    <w:rsid w:val="000D0EC4"/>
    <w:rsid w:val="000D0ED2"/>
    <w:rsid w:val="000D0FA4"/>
    <w:rsid w:val="000D1A17"/>
    <w:rsid w:val="000D2814"/>
    <w:rsid w:val="000D290D"/>
    <w:rsid w:val="000D2D89"/>
    <w:rsid w:val="000D475F"/>
    <w:rsid w:val="000D4B8D"/>
    <w:rsid w:val="000D4F41"/>
    <w:rsid w:val="000D5EF2"/>
    <w:rsid w:val="000D63F5"/>
    <w:rsid w:val="000D66EB"/>
    <w:rsid w:val="000D6CE8"/>
    <w:rsid w:val="000D6E3A"/>
    <w:rsid w:val="000D7026"/>
    <w:rsid w:val="000D79CB"/>
    <w:rsid w:val="000D7AB5"/>
    <w:rsid w:val="000E0A47"/>
    <w:rsid w:val="000E1673"/>
    <w:rsid w:val="000E1DC5"/>
    <w:rsid w:val="000E2844"/>
    <w:rsid w:val="000E321F"/>
    <w:rsid w:val="000E3A21"/>
    <w:rsid w:val="000E3D6E"/>
    <w:rsid w:val="000E4B54"/>
    <w:rsid w:val="000E4D5D"/>
    <w:rsid w:val="000E5072"/>
    <w:rsid w:val="000E512C"/>
    <w:rsid w:val="000E555B"/>
    <w:rsid w:val="000E626F"/>
    <w:rsid w:val="000E63AE"/>
    <w:rsid w:val="000E68DF"/>
    <w:rsid w:val="000E695C"/>
    <w:rsid w:val="000E7535"/>
    <w:rsid w:val="000E795F"/>
    <w:rsid w:val="000E7D76"/>
    <w:rsid w:val="000E7F54"/>
    <w:rsid w:val="000F0C69"/>
    <w:rsid w:val="000F118B"/>
    <w:rsid w:val="000F23D9"/>
    <w:rsid w:val="000F24D6"/>
    <w:rsid w:val="000F2880"/>
    <w:rsid w:val="000F39BF"/>
    <w:rsid w:val="000F5796"/>
    <w:rsid w:val="000F7857"/>
    <w:rsid w:val="000F7CB6"/>
    <w:rsid w:val="000F7D25"/>
    <w:rsid w:val="00100747"/>
    <w:rsid w:val="00100A96"/>
    <w:rsid w:val="00101EB4"/>
    <w:rsid w:val="00102FB7"/>
    <w:rsid w:val="00103416"/>
    <w:rsid w:val="00103792"/>
    <w:rsid w:val="00103B7F"/>
    <w:rsid w:val="00104C2A"/>
    <w:rsid w:val="0010567C"/>
    <w:rsid w:val="00105B28"/>
    <w:rsid w:val="001060C9"/>
    <w:rsid w:val="0010625A"/>
    <w:rsid w:val="00106B48"/>
    <w:rsid w:val="00107341"/>
    <w:rsid w:val="0010761D"/>
    <w:rsid w:val="00107EF8"/>
    <w:rsid w:val="00110E88"/>
    <w:rsid w:val="001112AE"/>
    <w:rsid w:val="001114ED"/>
    <w:rsid w:val="00111986"/>
    <w:rsid w:val="001128B1"/>
    <w:rsid w:val="001142F8"/>
    <w:rsid w:val="00114D3F"/>
    <w:rsid w:val="00115213"/>
    <w:rsid w:val="00116E5E"/>
    <w:rsid w:val="00117410"/>
    <w:rsid w:val="00117498"/>
    <w:rsid w:val="00123830"/>
    <w:rsid w:val="00123D03"/>
    <w:rsid w:val="00125906"/>
    <w:rsid w:val="00125BA0"/>
    <w:rsid w:val="001261A3"/>
    <w:rsid w:val="0012676E"/>
    <w:rsid w:val="001267FD"/>
    <w:rsid w:val="00126939"/>
    <w:rsid w:val="001269E5"/>
    <w:rsid w:val="001270C5"/>
    <w:rsid w:val="00127135"/>
    <w:rsid w:val="001273F9"/>
    <w:rsid w:val="00127899"/>
    <w:rsid w:val="00127ABA"/>
    <w:rsid w:val="00127C4C"/>
    <w:rsid w:val="00127F6E"/>
    <w:rsid w:val="0013048C"/>
    <w:rsid w:val="00130B75"/>
    <w:rsid w:val="00130B76"/>
    <w:rsid w:val="00130DB0"/>
    <w:rsid w:val="00131890"/>
    <w:rsid w:val="00131A34"/>
    <w:rsid w:val="00133035"/>
    <w:rsid w:val="00133E77"/>
    <w:rsid w:val="001340A6"/>
    <w:rsid w:val="00135B53"/>
    <w:rsid w:val="00136BD9"/>
    <w:rsid w:val="001372F3"/>
    <w:rsid w:val="0013736D"/>
    <w:rsid w:val="00137540"/>
    <w:rsid w:val="0014008D"/>
    <w:rsid w:val="00140B49"/>
    <w:rsid w:val="00141243"/>
    <w:rsid w:val="00141811"/>
    <w:rsid w:val="00141D91"/>
    <w:rsid w:val="00142C5B"/>
    <w:rsid w:val="00143B79"/>
    <w:rsid w:val="00143F74"/>
    <w:rsid w:val="001441BC"/>
    <w:rsid w:val="00144C0E"/>
    <w:rsid w:val="00145440"/>
    <w:rsid w:val="00146117"/>
    <w:rsid w:val="0014656A"/>
    <w:rsid w:val="00147161"/>
    <w:rsid w:val="00147598"/>
    <w:rsid w:val="00147D31"/>
    <w:rsid w:val="00150604"/>
    <w:rsid w:val="001509ED"/>
    <w:rsid w:val="00150F9F"/>
    <w:rsid w:val="00150FA4"/>
    <w:rsid w:val="0015137E"/>
    <w:rsid w:val="001520E2"/>
    <w:rsid w:val="0015249F"/>
    <w:rsid w:val="001526E6"/>
    <w:rsid w:val="0015296F"/>
    <w:rsid w:val="00153116"/>
    <w:rsid w:val="0015365A"/>
    <w:rsid w:val="001538B4"/>
    <w:rsid w:val="0015392A"/>
    <w:rsid w:val="00155224"/>
    <w:rsid w:val="00155243"/>
    <w:rsid w:val="00155E6F"/>
    <w:rsid w:val="001570FB"/>
    <w:rsid w:val="00157232"/>
    <w:rsid w:val="001577F5"/>
    <w:rsid w:val="00157BAB"/>
    <w:rsid w:val="00160509"/>
    <w:rsid w:val="00160CBA"/>
    <w:rsid w:val="0016256B"/>
    <w:rsid w:val="0016350A"/>
    <w:rsid w:val="001635E8"/>
    <w:rsid w:val="0016433F"/>
    <w:rsid w:val="00164358"/>
    <w:rsid w:val="00164623"/>
    <w:rsid w:val="001670E2"/>
    <w:rsid w:val="00167263"/>
    <w:rsid w:val="001673AB"/>
    <w:rsid w:val="00167A90"/>
    <w:rsid w:val="001702AF"/>
    <w:rsid w:val="00170465"/>
    <w:rsid w:val="00170855"/>
    <w:rsid w:val="0017101C"/>
    <w:rsid w:val="0017197C"/>
    <w:rsid w:val="001719BA"/>
    <w:rsid w:val="00171C73"/>
    <w:rsid w:val="00171E97"/>
    <w:rsid w:val="0017235C"/>
    <w:rsid w:val="0017254A"/>
    <w:rsid w:val="00172718"/>
    <w:rsid w:val="00172798"/>
    <w:rsid w:val="00173B63"/>
    <w:rsid w:val="00173D8D"/>
    <w:rsid w:val="0017444E"/>
    <w:rsid w:val="00174914"/>
    <w:rsid w:val="0017497F"/>
    <w:rsid w:val="001759E8"/>
    <w:rsid w:val="001762AF"/>
    <w:rsid w:val="001762B6"/>
    <w:rsid w:val="001770CF"/>
    <w:rsid w:val="0017715C"/>
    <w:rsid w:val="001778BC"/>
    <w:rsid w:val="00177AD1"/>
    <w:rsid w:val="0018072A"/>
    <w:rsid w:val="00180B3F"/>
    <w:rsid w:val="00180E76"/>
    <w:rsid w:val="00181624"/>
    <w:rsid w:val="001825AB"/>
    <w:rsid w:val="001830D0"/>
    <w:rsid w:val="00183470"/>
    <w:rsid w:val="00183493"/>
    <w:rsid w:val="00184D0B"/>
    <w:rsid w:val="00184D53"/>
    <w:rsid w:val="00184EFC"/>
    <w:rsid w:val="00185F94"/>
    <w:rsid w:val="00190708"/>
    <w:rsid w:val="001911E3"/>
    <w:rsid w:val="00191383"/>
    <w:rsid w:val="0019139F"/>
    <w:rsid w:val="0019183A"/>
    <w:rsid w:val="001928F1"/>
    <w:rsid w:val="00192BE2"/>
    <w:rsid w:val="00193806"/>
    <w:rsid w:val="0019483B"/>
    <w:rsid w:val="00194846"/>
    <w:rsid w:val="00194ADB"/>
    <w:rsid w:val="001955D7"/>
    <w:rsid w:val="00196657"/>
    <w:rsid w:val="0019700F"/>
    <w:rsid w:val="00197C98"/>
    <w:rsid w:val="001A0F05"/>
    <w:rsid w:val="001A1AC8"/>
    <w:rsid w:val="001A1DF7"/>
    <w:rsid w:val="001A2DC6"/>
    <w:rsid w:val="001A43F9"/>
    <w:rsid w:val="001A49D6"/>
    <w:rsid w:val="001A4B62"/>
    <w:rsid w:val="001A4CA0"/>
    <w:rsid w:val="001A4F5A"/>
    <w:rsid w:val="001A50F0"/>
    <w:rsid w:val="001A5605"/>
    <w:rsid w:val="001A5832"/>
    <w:rsid w:val="001A6129"/>
    <w:rsid w:val="001A75DF"/>
    <w:rsid w:val="001A7C0A"/>
    <w:rsid w:val="001B02CC"/>
    <w:rsid w:val="001B04B4"/>
    <w:rsid w:val="001B1580"/>
    <w:rsid w:val="001B25AB"/>
    <w:rsid w:val="001B4A98"/>
    <w:rsid w:val="001B577D"/>
    <w:rsid w:val="001B5B85"/>
    <w:rsid w:val="001B64C0"/>
    <w:rsid w:val="001B6771"/>
    <w:rsid w:val="001B754C"/>
    <w:rsid w:val="001B797F"/>
    <w:rsid w:val="001B7B48"/>
    <w:rsid w:val="001C107A"/>
    <w:rsid w:val="001C10B4"/>
    <w:rsid w:val="001C2276"/>
    <w:rsid w:val="001C2573"/>
    <w:rsid w:val="001C2E64"/>
    <w:rsid w:val="001C36A0"/>
    <w:rsid w:val="001C38A7"/>
    <w:rsid w:val="001C3C51"/>
    <w:rsid w:val="001C4158"/>
    <w:rsid w:val="001C44A2"/>
    <w:rsid w:val="001C4A68"/>
    <w:rsid w:val="001C4FB2"/>
    <w:rsid w:val="001C5593"/>
    <w:rsid w:val="001C59DB"/>
    <w:rsid w:val="001C5EB2"/>
    <w:rsid w:val="001C683F"/>
    <w:rsid w:val="001C68C1"/>
    <w:rsid w:val="001C6A22"/>
    <w:rsid w:val="001C750E"/>
    <w:rsid w:val="001C7A50"/>
    <w:rsid w:val="001C7ACD"/>
    <w:rsid w:val="001C7C67"/>
    <w:rsid w:val="001C7D04"/>
    <w:rsid w:val="001D0005"/>
    <w:rsid w:val="001D15F9"/>
    <w:rsid w:val="001D2F68"/>
    <w:rsid w:val="001D341D"/>
    <w:rsid w:val="001D3C99"/>
    <w:rsid w:val="001D425F"/>
    <w:rsid w:val="001D4A1F"/>
    <w:rsid w:val="001D5850"/>
    <w:rsid w:val="001D6C0A"/>
    <w:rsid w:val="001D7A4E"/>
    <w:rsid w:val="001E04AE"/>
    <w:rsid w:val="001E0D2F"/>
    <w:rsid w:val="001E0F31"/>
    <w:rsid w:val="001E19C0"/>
    <w:rsid w:val="001E1A10"/>
    <w:rsid w:val="001E1A49"/>
    <w:rsid w:val="001E1ABF"/>
    <w:rsid w:val="001E1B97"/>
    <w:rsid w:val="001E1FEE"/>
    <w:rsid w:val="001E208D"/>
    <w:rsid w:val="001E2603"/>
    <w:rsid w:val="001E2635"/>
    <w:rsid w:val="001E3307"/>
    <w:rsid w:val="001E3D16"/>
    <w:rsid w:val="001E3EDB"/>
    <w:rsid w:val="001E4238"/>
    <w:rsid w:val="001E5833"/>
    <w:rsid w:val="001E65CA"/>
    <w:rsid w:val="001E6ACA"/>
    <w:rsid w:val="001E6BBF"/>
    <w:rsid w:val="001E7F5C"/>
    <w:rsid w:val="001F0503"/>
    <w:rsid w:val="001F06EE"/>
    <w:rsid w:val="001F17B2"/>
    <w:rsid w:val="001F1AC6"/>
    <w:rsid w:val="001F22CB"/>
    <w:rsid w:val="001F22D8"/>
    <w:rsid w:val="001F2833"/>
    <w:rsid w:val="001F4003"/>
    <w:rsid w:val="001F4235"/>
    <w:rsid w:val="001F47F6"/>
    <w:rsid w:val="001F4D62"/>
    <w:rsid w:val="001F5D78"/>
    <w:rsid w:val="001F66F4"/>
    <w:rsid w:val="001F6874"/>
    <w:rsid w:val="001F7138"/>
    <w:rsid w:val="001F778A"/>
    <w:rsid w:val="001F78B1"/>
    <w:rsid w:val="001F7CBC"/>
    <w:rsid w:val="002001A8"/>
    <w:rsid w:val="00200675"/>
    <w:rsid w:val="00200748"/>
    <w:rsid w:val="00200F22"/>
    <w:rsid w:val="0020181A"/>
    <w:rsid w:val="00201E14"/>
    <w:rsid w:val="0020318E"/>
    <w:rsid w:val="00203510"/>
    <w:rsid w:val="0020358C"/>
    <w:rsid w:val="002059F2"/>
    <w:rsid w:val="00205BDB"/>
    <w:rsid w:val="002067BD"/>
    <w:rsid w:val="002068CB"/>
    <w:rsid w:val="0020699D"/>
    <w:rsid w:val="002069A4"/>
    <w:rsid w:val="002069A6"/>
    <w:rsid w:val="002069D9"/>
    <w:rsid w:val="00206DCF"/>
    <w:rsid w:val="0020753A"/>
    <w:rsid w:val="00207D51"/>
    <w:rsid w:val="002107C6"/>
    <w:rsid w:val="002109D6"/>
    <w:rsid w:val="00210EFF"/>
    <w:rsid w:val="00210FCD"/>
    <w:rsid w:val="0021181B"/>
    <w:rsid w:val="00211D9A"/>
    <w:rsid w:val="00212513"/>
    <w:rsid w:val="0021393D"/>
    <w:rsid w:val="00214106"/>
    <w:rsid w:val="002147EC"/>
    <w:rsid w:val="00216955"/>
    <w:rsid w:val="00216A79"/>
    <w:rsid w:val="00216C35"/>
    <w:rsid w:val="00217005"/>
    <w:rsid w:val="00217194"/>
    <w:rsid w:val="00217D3A"/>
    <w:rsid w:val="002201EF"/>
    <w:rsid w:val="0022163C"/>
    <w:rsid w:val="00221F37"/>
    <w:rsid w:val="00222EFD"/>
    <w:rsid w:val="0022338C"/>
    <w:rsid w:val="00224848"/>
    <w:rsid w:val="00225A05"/>
    <w:rsid w:val="00225D45"/>
    <w:rsid w:val="002267B1"/>
    <w:rsid w:val="00226B14"/>
    <w:rsid w:val="00226D77"/>
    <w:rsid w:val="002270E8"/>
    <w:rsid w:val="00227482"/>
    <w:rsid w:val="00227743"/>
    <w:rsid w:val="00227A39"/>
    <w:rsid w:val="0023006B"/>
    <w:rsid w:val="002302A1"/>
    <w:rsid w:val="002308D0"/>
    <w:rsid w:val="0023119F"/>
    <w:rsid w:val="002315C2"/>
    <w:rsid w:val="00231826"/>
    <w:rsid w:val="00232B9A"/>
    <w:rsid w:val="00232BB7"/>
    <w:rsid w:val="002330EA"/>
    <w:rsid w:val="002339AA"/>
    <w:rsid w:val="00233C73"/>
    <w:rsid w:val="002342BC"/>
    <w:rsid w:val="002346FF"/>
    <w:rsid w:val="00235D43"/>
    <w:rsid w:val="00236303"/>
    <w:rsid w:val="00236818"/>
    <w:rsid w:val="00236B3E"/>
    <w:rsid w:val="00236D82"/>
    <w:rsid w:val="00236DEF"/>
    <w:rsid w:val="002372A0"/>
    <w:rsid w:val="0023765E"/>
    <w:rsid w:val="0023767D"/>
    <w:rsid w:val="00237C3B"/>
    <w:rsid w:val="002400C0"/>
    <w:rsid w:val="00240CC8"/>
    <w:rsid w:val="00241F38"/>
    <w:rsid w:val="002425C3"/>
    <w:rsid w:val="00242680"/>
    <w:rsid w:val="00243D53"/>
    <w:rsid w:val="00243ECB"/>
    <w:rsid w:val="00244339"/>
    <w:rsid w:val="0024529B"/>
    <w:rsid w:val="002459C7"/>
    <w:rsid w:val="00245A0D"/>
    <w:rsid w:val="00245C9A"/>
    <w:rsid w:val="00245FE2"/>
    <w:rsid w:val="0024642A"/>
    <w:rsid w:val="00246473"/>
    <w:rsid w:val="00250C4D"/>
    <w:rsid w:val="00250DA2"/>
    <w:rsid w:val="0025119C"/>
    <w:rsid w:val="00251812"/>
    <w:rsid w:val="00251B5B"/>
    <w:rsid w:val="00252216"/>
    <w:rsid w:val="002528CD"/>
    <w:rsid w:val="00252C00"/>
    <w:rsid w:val="00252E19"/>
    <w:rsid w:val="00252FDD"/>
    <w:rsid w:val="00253630"/>
    <w:rsid w:val="00253CE2"/>
    <w:rsid w:val="00253D3E"/>
    <w:rsid w:val="0025489B"/>
    <w:rsid w:val="00254A2C"/>
    <w:rsid w:val="00254A6B"/>
    <w:rsid w:val="00255BEB"/>
    <w:rsid w:val="00257345"/>
    <w:rsid w:val="00257791"/>
    <w:rsid w:val="00257B62"/>
    <w:rsid w:val="00257F17"/>
    <w:rsid w:val="00257F70"/>
    <w:rsid w:val="0026028F"/>
    <w:rsid w:val="00260827"/>
    <w:rsid w:val="00260985"/>
    <w:rsid w:val="002630C2"/>
    <w:rsid w:val="0026316E"/>
    <w:rsid w:val="00264930"/>
    <w:rsid w:val="0026566C"/>
    <w:rsid w:val="00265D58"/>
    <w:rsid w:val="0027068C"/>
    <w:rsid w:val="00270A5D"/>
    <w:rsid w:val="00270F98"/>
    <w:rsid w:val="002712DE"/>
    <w:rsid w:val="00271739"/>
    <w:rsid w:val="00271A95"/>
    <w:rsid w:val="00271B8D"/>
    <w:rsid w:val="002727AB"/>
    <w:rsid w:val="002729AC"/>
    <w:rsid w:val="00272C32"/>
    <w:rsid w:val="00273D16"/>
    <w:rsid w:val="002745EE"/>
    <w:rsid w:val="0027474C"/>
    <w:rsid w:val="002749D1"/>
    <w:rsid w:val="0027511C"/>
    <w:rsid w:val="00275FCF"/>
    <w:rsid w:val="00276C16"/>
    <w:rsid w:val="002777F2"/>
    <w:rsid w:val="0027789F"/>
    <w:rsid w:val="00277B91"/>
    <w:rsid w:val="00280996"/>
    <w:rsid w:val="002812A6"/>
    <w:rsid w:val="002812B8"/>
    <w:rsid w:val="00281BB3"/>
    <w:rsid w:val="00282410"/>
    <w:rsid w:val="00282482"/>
    <w:rsid w:val="00282658"/>
    <w:rsid w:val="00282C88"/>
    <w:rsid w:val="002838B0"/>
    <w:rsid w:val="00283E84"/>
    <w:rsid w:val="0028481C"/>
    <w:rsid w:val="002855A3"/>
    <w:rsid w:val="002871BA"/>
    <w:rsid w:val="00287C14"/>
    <w:rsid w:val="00287E96"/>
    <w:rsid w:val="002900E6"/>
    <w:rsid w:val="00290BD9"/>
    <w:rsid w:val="0029134A"/>
    <w:rsid w:val="002925D0"/>
    <w:rsid w:val="00292BFB"/>
    <w:rsid w:val="00292D6D"/>
    <w:rsid w:val="00293AFF"/>
    <w:rsid w:val="002945F0"/>
    <w:rsid w:val="00294D3E"/>
    <w:rsid w:val="00294F7D"/>
    <w:rsid w:val="00295BEC"/>
    <w:rsid w:val="00295ECA"/>
    <w:rsid w:val="00295FF6"/>
    <w:rsid w:val="00296335"/>
    <w:rsid w:val="002964B0"/>
    <w:rsid w:val="002965FE"/>
    <w:rsid w:val="00296A55"/>
    <w:rsid w:val="00297E8A"/>
    <w:rsid w:val="002A0609"/>
    <w:rsid w:val="002A0BFE"/>
    <w:rsid w:val="002A1A70"/>
    <w:rsid w:val="002A1BC5"/>
    <w:rsid w:val="002A32A8"/>
    <w:rsid w:val="002A3CC0"/>
    <w:rsid w:val="002A3E9E"/>
    <w:rsid w:val="002A4228"/>
    <w:rsid w:val="002A451E"/>
    <w:rsid w:val="002A4729"/>
    <w:rsid w:val="002A5329"/>
    <w:rsid w:val="002A53C4"/>
    <w:rsid w:val="002A5F1A"/>
    <w:rsid w:val="002A6D63"/>
    <w:rsid w:val="002A6FA9"/>
    <w:rsid w:val="002A71D4"/>
    <w:rsid w:val="002A7348"/>
    <w:rsid w:val="002A7629"/>
    <w:rsid w:val="002B0F43"/>
    <w:rsid w:val="002B1287"/>
    <w:rsid w:val="002B1446"/>
    <w:rsid w:val="002B2737"/>
    <w:rsid w:val="002B3DDD"/>
    <w:rsid w:val="002B4256"/>
    <w:rsid w:val="002B42E5"/>
    <w:rsid w:val="002B4716"/>
    <w:rsid w:val="002B5122"/>
    <w:rsid w:val="002B5594"/>
    <w:rsid w:val="002B5FF6"/>
    <w:rsid w:val="002B781B"/>
    <w:rsid w:val="002B7CB0"/>
    <w:rsid w:val="002B7EE8"/>
    <w:rsid w:val="002B7FBF"/>
    <w:rsid w:val="002C028B"/>
    <w:rsid w:val="002C073F"/>
    <w:rsid w:val="002C09C7"/>
    <w:rsid w:val="002C0D8E"/>
    <w:rsid w:val="002C1C5D"/>
    <w:rsid w:val="002C1F16"/>
    <w:rsid w:val="002C209D"/>
    <w:rsid w:val="002C212F"/>
    <w:rsid w:val="002C2776"/>
    <w:rsid w:val="002C34B6"/>
    <w:rsid w:val="002C39AE"/>
    <w:rsid w:val="002C3D38"/>
    <w:rsid w:val="002C3F8A"/>
    <w:rsid w:val="002C433E"/>
    <w:rsid w:val="002C450B"/>
    <w:rsid w:val="002C4B6E"/>
    <w:rsid w:val="002C4B97"/>
    <w:rsid w:val="002C4DFF"/>
    <w:rsid w:val="002C52CC"/>
    <w:rsid w:val="002C5853"/>
    <w:rsid w:val="002C5A22"/>
    <w:rsid w:val="002C5DE2"/>
    <w:rsid w:val="002C6921"/>
    <w:rsid w:val="002C7095"/>
    <w:rsid w:val="002C760E"/>
    <w:rsid w:val="002C788F"/>
    <w:rsid w:val="002C7F3F"/>
    <w:rsid w:val="002D0E67"/>
    <w:rsid w:val="002D139E"/>
    <w:rsid w:val="002D1A75"/>
    <w:rsid w:val="002D1EFF"/>
    <w:rsid w:val="002D21D6"/>
    <w:rsid w:val="002D2D1A"/>
    <w:rsid w:val="002D2F6B"/>
    <w:rsid w:val="002D32BD"/>
    <w:rsid w:val="002D3947"/>
    <w:rsid w:val="002D3E7C"/>
    <w:rsid w:val="002D438D"/>
    <w:rsid w:val="002D4705"/>
    <w:rsid w:val="002D507F"/>
    <w:rsid w:val="002D51B4"/>
    <w:rsid w:val="002D5532"/>
    <w:rsid w:val="002D5640"/>
    <w:rsid w:val="002D5AC3"/>
    <w:rsid w:val="002D5F93"/>
    <w:rsid w:val="002D6366"/>
    <w:rsid w:val="002D67FC"/>
    <w:rsid w:val="002D691E"/>
    <w:rsid w:val="002D6B5E"/>
    <w:rsid w:val="002D6DF1"/>
    <w:rsid w:val="002D72DB"/>
    <w:rsid w:val="002D7668"/>
    <w:rsid w:val="002E03A4"/>
    <w:rsid w:val="002E0693"/>
    <w:rsid w:val="002E0D6E"/>
    <w:rsid w:val="002E0EF3"/>
    <w:rsid w:val="002E126B"/>
    <w:rsid w:val="002E1A4F"/>
    <w:rsid w:val="002E1CC8"/>
    <w:rsid w:val="002E1F94"/>
    <w:rsid w:val="002E2079"/>
    <w:rsid w:val="002E20E9"/>
    <w:rsid w:val="002E2B19"/>
    <w:rsid w:val="002E33C7"/>
    <w:rsid w:val="002E3D8C"/>
    <w:rsid w:val="002E534C"/>
    <w:rsid w:val="002E55CA"/>
    <w:rsid w:val="002E6787"/>
    <w:rsid w:val="002E6F0B"/>
    <w:rsid w:val="002F0939"/>
    <w:rsid w:val="002F134F"/>
    <w:rsid w:val="002F1961"/>
    <w:rsid w:val="002F25DB"/>
    <w:rsid w:val="002F2BB9"/>
    <w:rsid w:val="002F3268"/>
    <w:rsid w:val="002F35EC"/>
    <w:rsid w:val="002F3BFF"/>
    <w:rsid w:val="002F3F1B"/>
    <w:rsid w:val="002F4510"/>
    <w:rsid w:val="002F477B"/>
    <w:rsid w:val="002F47B1"/>
    <w:rsid w:val="002F4B6B"/>
    <w:rsid w:val="002F519D"/>
    <w:rsid w:val="002F555A"/>
    <w:rsid w:val="002F5A53"/>
    <w:rsid w:val="002F74B0"/>
    <w:rsid w:val="003004A8"/>
    <w:rsid w:val="00300950"/>
    <w:rsid w:val="00300A88"/>
    <w:rsid w:val="003010E2"/>
    <w:rsid w:val="003033A3"/>
    <w:rsid w:val="003037CF"/>
    <w:rsid w:val="003041F4"/>
    <w:rsid w:val="0030455D"/>
    <w:rsid w:val="003049DE"/>
    <w:rsid w:val="0030598C"/>
    <w:rsid w:val="00306023"/>
    <w:rsid w:val="00306457"/>
    <w:rsid w:val="0030652C"/>
    <w:rsid w:val="00306783"/>
    <w:rsid w:val="003079CD"/>
    <w:rsid w:val="0031034A"/>
    <w:rsid w:val="0031042D"/>
    <w:rsid w:val="003124DF"/>
    <w:rsid w:val="00313127"/>
    <w:rsid w:val="0031440C"/>
    <w:rsid w:val="00314FBB"/>
    <w:rsid w:val="00315C4D"/>
    <w:rsid w:val="00315D9E"/>
    <w:rsid w:val="00315FBB"/>
    <w:rsid w:val="003161B3"/>
    <w:rsid w:val="003168D8"/>
    <w:rsid w:val="00317543"/>
    <w:rsid w:val="00317D84"/>
    <w:rsid w:val="00321286"/>
    <w:rsid w:val="003215ED"/>
    <w:rsid w:val="00321BD1"/>
    <w:rsid w:val="00322317"/>
    <w:rsid w:val="00322694"/>
    <w:rsid w:val="00323CB0"/>
    <w:rsid w:val="003243CA"/>
    <w:rsid w:val="00324804"/>
    <w:rsid w:val="003252C3"/>
    <w:rsid w:val="00327075"/>
    <w:rsid w:val="0032744C"/>
    <w:rsid w:val="00327EF3"/>
    <w:rsid w:val="003300E4"/>
    <w:rsid w:val="003304F3"/>
    <w:rsid w:val="00330D9D"/>
    <w:rsid w:val="00331515"/>
    <w:rsid w:val="0033242C"/>
    <w:rsid w:val="00332A21"/>
    <w:rsid w:val="00332F91"/>
    <w:rsid w:val="00333CE5"/>
    <w:rsid w:val="00333EAD"/>
    <w:rsid w:val="00335B26"/>
    <w:rsid w:val="00335B82"/>
    <w:rsid w:val="00335D54"/>
    <w:rsid w:val="00337155"/>
    <w:rsid w:val="00337FC5"/>
    <w:rsid w:val="00340258"/>
    <w:rsid w:val="00340810"/>
    <w:rsid w:val="00341998"/>
    <w:rsid w:val="00341ADC"/>
    <w:rsid w:val="00341F47"/>
    <w:rsid w:val="00342F70"/>
    <w:rsid w:val="0034311E"/>
    <w:rsid w:val="00343428"/>
    <w:rsid w:val="00343F1D"/>
    <w:rsid w:val="00344EC1"/>
    <w:rsid w:val="00344F5D"/>
    <w:rsid w:val="0034544D"/>
    <w:rsid w:val="003458A9"/>
    <w:rsid w:val="0034693C"/>
    <w:rsid w:val="00346E10"/>
    <w:rsid w:val="00346E5B"/>
    <w:rsid w:val="0034701E"/>
    <w:rsid w:val="0034764B"/>
    <w:rsid w:val="00347DA1"/>
    <w:rsid w:val="00350B7B"/>
    <w:rsid w:val="0035106A"/>
    <w:rsid w:val="00351B2E"/>
    <w:rsid w:val="00352603"/>
    <w:rsid w:val="00352C18"/>
    <w:rsid w:val="00352CF3"/>
    <w:rsid w:val="00353C11"/>
    <w:rsid w:val="00353F1F"/>
    <w:rsid w:val="00355093"/>
    <w:rsid w:val="003557AB"/>
    <w:rsid w:val="003559DF"/>
    <w:rsid w:val="00355B9D"/>
    <w:rsid w:val="00355C63"/>
    <w:rsid w:val="00355D4E"/>
    <w:rsid w:val="0035603B"/>
    <w:rsid w:val="00356135"/>
    <w:rsid w:val="00357D23"/>
    <w:rsid w:val="00360D8A"/>
    <w:rsid w:val="00361128"/>
    <w:rsid w:val="003611AD"/>
    <w:rsid w:val="00361D75"/>
    <w:rsid w:val="00361F76"/>
    <w:rsid w:val="00362638"/>
    <w:rsid w:val="00362735"/>
    <w:rsid w:val="003627D4"/>
    <w:rsid w:val="00362C7A"/>
    <w:rsid w:val="00362DBD"/>
    <w:rsid w:val="00362EC2"/>
    <w:rsid w:val="003635FE"/>
    <w:rsid w:val="0036415A"/>
    <w:rsid w:val="00364570"/>
    <w:rsid w:val="00364688"/>
    <w:rsid w:val="00364798"/>
    <w:rsid w:val="00365105"/>
    <w:rsid w:val="003654F0"/>
    <w:rsid w:val="003657A2"/>
    <w:rsid w:val="003661E4"/>
    <w:rsid w:val="0036645D"/>
    <w:rsid w:val="00367256"/>
    <w:rsid w:val="00367A9D"/>
    <w:rsid w:val="00367B8A"/>
    <w:rsid w:val="00367BB5"/>
    <w:rsid w:val="0037035B"/>
    <w:rsid w:val="00370822"/>
    <w:rsid w:val="00370AB4"/>
    <w:rsid w:val="00370E1E"/>
    <w:rsid w:val="00371130"/>
    <w:rsid w:val="003715A4"/>
    <w:rsid w:val="003715DF"/>
    <w:rsid w:val="00371B03"/>
    <w:rsid w:val="003721D9"/>
    <w:rsid w:val="00372E43"/>
    <w:rsid w:val="00373193"/>
    <w:rsid w:val="00374591"/>
    <w:rsid w:val="00374A23"/>
    <w:rsid w:val="0037517A"/>
    <w:rsid w:val="003752BE"/>
    <w:rsid w:val="003754C1"/>
    <w:rsid w:val="003761CC"/>
    <w:rsid w:val="00376341"/>
    <w:rsid w:val="00376715"/>
    <w:rsid w:val="00377324"/>
    <w:rsid w:val="003774C9"/>
    <w:rsid w:val="00377684"/>
    <w:rsid w:val="003776B4"/>
    <w:rsid w:val="00377C82"/>
    <w:rsid w:val="003803EE"/>
    <w:rsid w:val="00381359"/>
    <w:rsid w:val="0038172C"/>
    <w:rsid w:val="00382478"/>
    <w:rsid w:val="003826B4"/>
    <w:rsid w:val="003827A2"/>
    <w:rsid w:val="00383423"/>
    <w:rsid w:val="003835F4"/>
    <w:rsid w:val="003838B0"/>
    <w:rsid w:val="003839E5"/>
    <w:rsid w:val="00383D3D"/>
    <w:rsid w:val="00383D5D"/>
    <w:rsid w:val="00383F43"/>
    <w:rsid w:val="0038440F"/>
    <w:rsid w:val="00384932"/>
    <w:rsid w:val="00384A4F"/>
    <w:rsid w:val="00384E0A"/>
    <w:rsid w:val="00385503"/>
    <w:rsid w:val="003877EB"/>
    <w:rsid w:val="003878D6"/>
    <w:rsid w:val="003900F4"/>
    <w:rsid w:val="003900FA"/>
    <w:rsid w:val="00391629"/>
    <w:rsid w:val="00391B33"/>
    <w:rsid w:val="00391D56"/>
    <w:rsid w:val="00391D91"/>
    <w:rsid w:val="0039215D"/>
    <w:rsid w:val="003934C9"/>
    <w:rsid w:val="00393686"/>
    <w:rsid w:val="003942F1"/>
    <w:rsid w:val="0039433D"/>
    <w:rsid w:val="0039497F"/>
    <w:rsid w:val="00395220"/>
    <w:rsid w:val="003955D4"/>
    <w:rsid w:val="00397689"/>
    <w:rsid w:val="003A19A6"/>
    <w:rsid w:val="003A1A80"/>
    <w:rsid w:val="003A1B6E"/>
    <w:rsid w:val="003A24A5"/>
    <w:rsid w:val="003A2668"/>
    <w:rsid w:val="003A44F4"/>
    <w:rsid w:val="003A5940"/>
    <w:rsid w:val="003A5BCA"/>
    <w:rsid w:val="003A6514"/>
    <w:rsid w:val="003A78BF"/>
    <w:rsid w:val="003B02D9"/>
    <w:rsid w:val="003B0441"/>
    <w:rsid w:val="003B04CC"/>
    <w:rsid w:val="003B0680"/>
    <w:rsid w:val="003B0C6C"/>
    <w:rsid w:val="003B0ED3"/>
    <w:rsid w:val="003B2086"/>
    <w:rsid w:val="003B2802"/>
    <w:rsid w:val="003B2B43"/>
    <w:rsid w:val="003B36C7"/>
    <w:rsid w:val="003B36F4"/>
    <w:rsid w:val="003B39F6"/>
    <w:rsid w:val="003B3E4C"/>
    <w:rsid w:val="003B3E80"/>
    <w:rsid w:val="003B49C9"/>
    <w:rsid w:val="003B4E6E"/>
    <w:rsid w:val="003B50BF"/>
    <w:rsid w:val="003B5FC7"/>
    <w:rsid w:val="003B6289"/>
    <w:rsid w:val="003B62FF"/>
    <w:rsid w:val="003B64FA"/>
    <w:rsid w:val="003B683F"/>
    <w:rsid w:val="003B74AB"/>
    <w:rsid w:val="003B762A"/>
    <w:rsid w:val="003B784D"/>
    <w:rsid w:val="003B78D4"/>
    <w:rsid w:val="003B7CB4"/>
    <w:rsid w:val="003B7FFB"/>
    <w:rsid w:val="003C0EA5"/>
    <w:rsid w:val="003C0F2D"/>
    <w:rsid w:val="003C18FA"/>
    <w:rsid w:val="003C2635"/>
    <w:rsid w:val="003C2955"/>
    <w:rsid w:val="003C33CC"/>
    <w:rsid w:val="003C488C"/>
    <w:rsid w:val="003C4D9D"/>
    <w:rsid w:val="003C502A"/>
    <w:rsid w:val="003C56AC"/>
    <w:rsid w:val="003C56BC"/>
    <w:rsid w:val="003C5D04"/>
    <w:rsid w:val="003C5FC5"/>
    <w:rsid w:val="003C61A7"/>
    <w:rsid w:val="003D035B"/>
    <w:rsid w:val="003D1BAE"/>
    <w:rsid w:val="003D27B2"/>
    <w:rsid w:val="003D28B9"/>
    <w:rsid w:val="003D29C6"/>
    <w:rsid w:val="003D31C7"/>
    <w:rsid w:val="003D402D"/>
    <w:rsid w:val="003D42AC"/>
    <w:rsid w:val="003D4329"/>
    <w:rsid w:val="003D4487"/>
    <w:rsid w:val="003D455F"/>
    <w:rsid w:val="003D48E0"/>
    <w:rsid w:val="003D4B36"/>
    <w:rsid w:val="003D57E8"/>
    <w:rsid w:val="003D5C47"/>
    <w:rsid w:val="003D5E7E"/>
    <w:rsid w:val="003D60B6"/>
    <w:rsid w:val="003D6B75"/>
    <w:rsid w:val="003D7590"/>
    <w:rsid w:val="003D77F1"/>
    <w:rsid w:val="003D7CA0"/>
    <w:rsid w:val="003E05E1"/>
    <w:rsid w:val="003E0E5D"/>
    <w:rsid w:val="003E103D"/>
    <w:rsid w:val="003E157A"/>
    <w:rsid w:val="003E1894"/>
    <w:rsid w:val="003E271C"/>
    <w:rsid w:val="003E323C"/>
    <w:rsid w:val="003E3635"/>
    <w:rsid w:val="003E44A5"/>
    <w:rsid w:val="003E49BB"/>
    <w:rsid w:val="003E4ED9"/>
    <w:rsid w:val="003E52C8"/>
    <w:rsid w:val="003E5EA9"/>
    <w:rsid w:val="003E608F"/>
    <w:rsid w:val="003E60AC"/>
    <w:rsid w:val="003E66DF"/>
    <w:rsid w:val="003E6853"/>
    <w:rsid w:val="003E7B46"/>
    <w:rsid w:val="003F1D6A"/>
    <w:rsid w:val="003F2D5A"/>
    <w:rsid w:val="003F3222"/>
    <w:rsid w:val="003F384B"/>
    <w:rsid w:val="003F397D"/>
    <w:rsid w:val="003F3A50"/>
    <w:rsid w:val="003F3AFA"/>
    <w:rsid w:val="003F3F56"/>
    <w:rsid w:val="003F41C9"/>
    <w:rsid w:val="003F4EBA"/>
    <w:rsid w:val="003F512D"/>
    <w:rsid w:val="003F5338"/>
    <w:rsid w:val="003F5526"/>
    <w:rsid w:val="003F5C27"/>
    <w:rsid w:val="003F5CB7"/>
    <w:rsid w:val="003F686A"/>
    <w:rsid w:val="003F724F"/>
    <w:rsid w:val="003F7DB3"/>
    <w:rsid w:val="00400A46"/>
    <w:rsid w:val="00400A9A"/>
    <w:rsid w:val="00401291"/>
    <w:rsid w:val="00401847"/>
    <w:rsid w:val="00401BA8"/>
    <w:rsid w:val="00401E0F"/>
    <w:rsid w:val="00401E45"/>
    <w:rsid w:val="0040334C"/>
    <w:rsid w:val="00403CF2"/>
    <w:rsid w:val="004040C7"/>
    <w:rsid w:val="0040439C"/>
    <w:rsid w:val="004044A2"/>
    <w:rsid w:val="004047BC"/>
    <w:rsid w:val="00404F13"/>
    <w:rsid w:val="00405094"/>
    <w:rsid w:val="00405A00"/>
    <w:rsid w:val="00405BDC"/>
    <w:rsid w:val="004061BC"/>
    <w:rsid w:val="0040709F"/>
    <w:rsid w:val="0041050F"/>
    <w:rsid w:val="004105A2"/>
    <w:rsid w:val="004105A3"/>
    <w:rsid w:val="00411A17"/>
    <w:rsid w:val="00411C70"/>
    <w:rsid w:val="00411E00"/>
    <w:rsid w:val="00412A58"/>
    <w:rsid w:val="004130A2"/>
    <w:rsid w:val="004139F2"/>
    <w:rsid w:val="0041408F"/>
    <w:rsid w:val="00414299"/>
    <w:rsid w:val="00414577"/>
    <w:rsid w:val="0041573A"/>
    <w:rsid w:val="00415A08"/>
    <w:rsid w:val="00415A78"/>
    <w:rsid w:val="00415DB5"/>
    <w:rsid w:val="00416303"/>
    <w:rsid w:val="00416892"/>
    <w:rsid w:val="0042122E"/>
    <w:rsid w:val="004214B7"/>
    <w:rsid w:val="004214D8"/>
    <w:rsid w:val="00421CED"/>
    <w:rsid w:val="00422716"/>
    <w:rsid w:val="00422D61"/>
    <w:rsid w:val="0042331B"/>
    <w:rsid w:val="0042435F"/>
    <w:rsid w:val="00424934"/>
    <w:rsid w:val="00424EAB"/>
    <w:rsid w:val="004259A9"/>
    <w:rsid w:val="00426231"/>
    <w:rsid w:val="00426BCC"/>
    <w:rsid w:val="004301FE"/>
    <w:rsid w:val="00430907"/>
    <w:rsid w:val="00430B7B"/>
    <w:rsid w:val="0043130B"/>
    <w:rsid w:val="0043198D"/>
    <w:rsid w:val="00431A18"/>
    <w:rsid w:val="00431CBA"/>
    <w:rsid w:val="004327C8"/>
    <w:rsid w:val="00432A6A"/>
    <w:rsid w:val="0043391C"/>
    <w:rsid w:val="00434030"/>
    <w:rsid w:val="004340E2"/>
    <w:rsid w:val="0043423A"/>
    <w:rsid w:val="004350E5"/>
    <w:rsid w:val="00435AFA"/>
    <w:rsid w:val="004376E3"/>
    <w:rsid w:val="00437970"/>
    <w:rsid w:val="00437A67"/>
    <w:rsid w:val="00440853"/>
    <w:rsid w:val="0044103E"/>
    <w:rsid w:val="00441099"/>
    <w:rsid w:val="00441546"/>
    <w:rsid w:val="004417C4"/>
    <w:rsid w:val="00441888"/>
    <w:rsid w:val="00443BA1"/>
    <w:rsid w:val="00444689"/>
    <w:rsid w:val="004452D0"/>
    <w:rsid w:val="00446BC0"/>
    <w:rsid w:val="00446BD5"/>
    <w:rsid w:val="00446C96"/>
    <w:rsid w:val="00447036"/>
    <w:rsid w:val="004478CC"/>
    <w:rsid w:val="00451686"/>
    <w:rsid w:val="004529E8"/>
    <w:rsid w:val="004543F6"/>
    <w:rsid w:val="004544FC"/>
    <w:rsid w:val="0045483E"/>
    <w:rsid w:val="00454BFA"/>
    <w:rsid w:val="00454C55"/>
    <w:rsid w:val="00455F5C"/>
    <w:rsid w:val="00456260"/>
    <w:rsid w:val="004564CC"/>
    <w:rsid w:val="0045661A"/>
    <w:rsid w:val="00457DC6"/>
    <w:rsid w:val="00461717"/>
    <w:rsid w:val="00461A13"/>
    <w:rsid w:val="00462284"/>
    <w:rsid w:val="004624DB"/>
    <w:rsid w:val="004627E1"/>
    <w:rsid w:val="004628FA"/>
    <w:rsid w:val="0046314E"/>
    <w:rsid w:val="004632D3"/>
    <w:rsid w:val="004632D7"/>
    <w:rsid w:val="004639E0"/>
    <w:rsid w:val="00464ED0"/>
    <w:rsid w:val="004652F6"/>
    <w:rsid w:val="00465908"/>
    <w:rsid w:val="00466C08"/>
    <w:rsid w:val="0046735B"/>
    <w:rsid w:val="004677E8"/>
    <w:rsid w:val="004706E5"/>
    <w:rsid w:val="00470FC0"/>
    <w:rsid w:val="004723E5"/>
    <w:rsid w:val="00472C6D"/>
    <w:rsid w:val="004737CB"/>
    <w:rsid w:val="00474275"/>
    <w:rsid w:val="004743B5"/>
    <w:rsid w:val="00474DBB"/>
    <w:rsid w:val="004752C0"/>
    <w:rsid w:val="00476099"/>
    <w:rsid w:val="00476D06"/>
    <w:rsid w:val="004775FE"/>
    <w:rsid w:val="00477E7E"/>
    <w:rsid w:val="00480511"/>
    <w:rsid w:val="004807E2"/>
    <w:rsid w:val="00480A91"/>
    <w:rsid w:val="00481362"/>
    <w:rsid w:val="00481D3F"/>
    <w:rsid w:val="0048293E"/>
    <w:rsid w:val="00482A28"/>
    <w:rsid w:val="00483285"/>
    <w:rsid w:val="0048347F"/>
    <w:rsid w:val="00483E65"/>
    <w:rsid w:val="004847F5"/>
    <w:rsid w:val="00484FD5"/>
    <w:rsid w:val="00487AFF"/>
    <w:rsid w:val="00487FA7"/>
    <w:rsid w:val="0049121E"/>
    <w:rsid w:val="00491E43"/>
    <w:rsid w:val="00491F77"/>
    <w:rsid w:val="00493991"/>
    <w:rsid w:val="004945EC"/>
    <w:rsid w:val="00495718"/>
    <w:rsid w:val="004962CF"/>
    <w:rsid w:val="0049635A"/>
    <w:rsid w:val="00496563"/>
    <w:rsid w:val="00496DD8"/>
    <w:rsid w:val="00496F82"/>
    <w:rsid w:val="004975DD"/>
    <w:rsid w:val="0049767F"/>
    <w:rsid w:val="00497DF4"/>
    <w:rsid w:val="004A0351"/>
    <w:rsid w:val="004A1648"/>
    <w:rsid w:val="004A16CB"/>
    <w:rsid w:val="004A1C5A"/>
    <w:rsid w:val="004A21E4"/>
    <w:rsid w:val="004A2D03"/>
    <w:rsid w:val="004A410F"/>
    <w:rsid w:val="004A4BEB"/>
    <w:rsid w:val="004A52AC"/>
    <w:rsid w:val="004A57E0"/>
    <w:rsid w:val="004A7141"/>
    <w:rsid w:val="004B0C95"/>
    <w:rsid w:val="004B23CC"/>
    <w:rsid w:val="004B2B36"/>
    <w:rsid w:val="004B341E"/>
    <w:rsid w:val="004B3C4A"/>
    <w:rsid w:val="004B3E50"/>
    <w:rsid w:val="004B417E"/>
    <w:rsid w:val="004B49D3"/>
    <w:rsid w:val="004B6F6C"/>
    <w:rsid w:val="004B7384"/>
    <w:rsid w:val="004B743C"/>
    <w:rsid w:val="004B7799"/>
    <w:rsid w:val="004C1044"/>
    <w:rsid w:val="004C1E41"/>
    <w:rsid w:val="004C3CF1"/>
    <w:rsid w:val="004C3FA2"/>
    <w:rsid w:val="004C43E1"/>
    <w:rsid w:val="004C465B"/>
    <w:rsid w:val="004C540B"/>
    <w:rsid w:val="004C5742"/>
    <w:rsid w:val="004C58DD"/>
    <w:rsid w:val="004C5CF3"/>
    <w:rsid w:val="004C65A7"/>
    <w:rsid w:val="004C6F19"/>
    <w:rsid w:val="004C762B"/>
    <w:rsid w:val="004C7ED3"/>
    <w:rsid w:val="004D0052"/>
    <w:rsid w:val="004D0341"/>
    <w:rsid w:val="004D0DDC"/>
    <w:rsid w:val="004D1052"/>
    <w:rsid w:val="004D112A"/>
    <w:rsid w:val="004D1653"/>
    <w:rsid w:val="004D2122"/>
    <w:rsid w:val="004D2F31"/>
    <w:rsid w:val="004D3035"/>
    <w:rsid w:val="004D329F"/>
    <w:rsid w:val="004D3C00"/>
    <w:rsid w:val="004D3C74"/>
    <w:rsid w:val="004D4260"/>
    <w:rsid w:val="004D4761"/>
    <w:rsid w:val="004D524D"/>
    <w:rsid w:val="004D5AF9"/>
    <w:rsid w:val="004D5D4D"/>
    <w:rsid w:val="004D5FFF"/>
    <w:rsid w:val="004D60E2"/>
    <w:rsid w:val="004D6726"/>
    <w:rsid w:val="004D6CAA"/>
    <w:rsid w:val="004D73EC"/>
    <w:rsid w:val="004D761B"/>
    <w:rsid w:val="004D7D72"/>
    <w:rsid w:val="004E0178"/>
    <w:rsid w:val="004E043C"/>
    <w:rsid w:val="004E0459"/>
    <w:rsid w:val="004E2417"/>
    <w:rsid w:val="004E2874"/>
    <w:rsid w:val="004E28AD"/>
    <w:rsid w:val="004E4049"/>
    <w:rsid w:val="004E41F1"/>
    <w:rsid w:val="004E4717"/>
    <w:rsid w:val="004E5025"/>
    <w:rsid w:val="004E539B"/>
    <w:rsid w:val="004E5D09"/>
    <w:rsid w:val="004E6FF5"/>
    <w:rsid w:val="004E78D8"/>
    <w:rsid w:val="004E7B73"/>
    <w:rsid w:val="004E7D72"/>
    <w:rsid w:val="004E7EB3"/>
    <w:rsid w:val="004F0AE5"/>
    <w:rsid w:val="004F0E57"/>
    <w:rsid w:val="004F0E60"/>
    <w:rsid w:val="004F15AA"/>
    <w:rsid w:val="004F1C09"/>
    <w:rsid w:val="004F1E2C"/>
    <w:rsid w:val="004F2549"/>
    <w:rsid w:val="004F278D"/>
    <w:rsid w:val="004F2FF6"/>
    <w:rsid w:val="004F3885"/>
    <w:rsid w:val="004F4255"/>
    <w:rsid w:val="004F4855"/>
    <w:rsid w:val="004F4880"/>
    <w:rsid w:val="004F5C90"/>
    <w:rsid w:val="004F5F70"/>
    <w:rsid w:val="004F62D5"/>
    <w:rsid w:val="004F6423"/>
    <w:rsid w:val="004F7572"/>
    <w:rsid w:val="004F76D1"/>
    <w:rsid w:val="00500006"/>
    <w:rsid w:val="005003DC"/>
    <w:rsid w:val="00500B06"/>
    <w:rsid w:val="005012CC"/>
    <w:rsid w:val="0050181C"/>
    <w:rsid w:val="00501FB3"/>
    <w:rsid w:val="005026D4"/>
    <w:rsid w:val="00502B45"/>
    <w:rsid w:val="005033C7"/>
    <w:rsid w:val="005034C5"/>
    <w:rsid w:val="005038AD"/>
    <w:rsid w:val="005040CF"/>
    <w:rsid w:val="005041A4"/>
    <w:rsid w:val="005058C8"/>
    <w:rsid w:val="00505904"/>
    <w:rsid w:val="00505A3B"/>
    <w:rsid w:val="00505AC6"/>
    <w:rsid w:val="00505B6A"/>
    <w:rsid w:val="00505D89"/>
    <w:rsid w:val="00506D05"/>
    <w:rsid w:val="00506D3F"/>
    <w:rsid w:val="0050733B"/>
    <w:rsid w:val="00507B06"/>
    <w:rsid w:val="00507E3D"/>
    <w:rsid w:val="00510C42"/>
    <w:rsid w:val="0051113A"/>
    <w:rsid w:val="00511227"/>
    <w:rsid w:val="005118A9"/>
    <w:rsid w:val="00511A9A"/>
    <w:rsid w:val="00511B0A"/>
    <w:rsid w:val="00511D45"/>
    <w:rsid w:val="005127AC"/>
    <w:rsid w:val="00512C4A"/>
    <w:rsid w:val="00513539"/>
    <w:rsid w:val="005137D6"/>
    <w:rsid w:val="0051380A"/>
    <w:rsid w:val="005145F4"/>
    <w:rsid w:val="00515A52"/>
    <w:rsid w:val="00515B8F"/>
    <w:rsid w:val="00516067"/>
    <w:rsid w:val="00516BE1"/>
    <w:rsid w:val="00517DC9"/>
    <w:rsid w:val="00520B61"/>
    <w:rsid w:val="00521473"/>
    <w:rsid w:val="00522C04"/>
    <w:rsid w:val="00523492"/>
    <w:rsid w:val="00523512"/>
    <w:rsid w:val="00523F69"/>
    <w:rsid w:val="00524591"/>
    <w:rsid w:val="0052477A"/>
    <w:rsid w:val="00525083"/>
    <w:rsid w:val="00525886"/>
    <w:rsid w:val="00526178"/>
    <w:rsid w:val="00526AB8"/>
    <w:rsid w:val="00530AC6"/>
    <w:rsid w:val="00531216"/>
    <w:rsid w:val="005317D9"/>
    <w:rsid w:val="005322FE"/>
    <w:rsid w:val="00532480"/>
    <w:rsid w:val="00532CEE"/>
    <w:rsid w:val="0053319B"/>
    <w:rsid w:val="00533798"/>
    <w:rsid w:val="00533AD5"/>
    <w:rsid w:val="0053426A"/>
    <w:rsid w:val="00534E66"/>
    <w:rsid w:val="00535465"/>
    <w:rsid w:val="005359B6"/>
    <w:rsid w:val="00535FC7"/>
    <w:rsid w:val="005371DE"/>
    <w:rsid w:val="0053753E"/>
    <w:rsid w:val="00537A2F"/>
    <w:rsid w:val="00537EC3"/>
    <w:rsid w:val="00537F9F"/>
    <w:rsid w:val="00540945"/>
    <w:rsid w:val="00540A95"/>
    <w:rsid w:val="00540B08"/>
    <w:rsid w:val="0054186A"/>
    <w:rsid w:val="00541C81"/>
    <w:rsid w:val="005435AC"/>
    <w:rsid w:val="00543853"/>
    <w:rsid w:val="00544497"/>
    <w:rsid w:val="00544922"/>
    <w:rsid w:val="0054541D"/>
    <w:rsid w:val="00545849"/>
    <w:rsid w:val="00545AD8"/>
    <w:rsid w:val="00545F29"/>
    <w:rsid w:val="00545FB0"/>
    <w:rsid w:val="0054768B"/>
    <w:rsid w:val="00550910"/>
    <w:rsid w:val="0055217C"/>
    <w:rsid w:val="0055255F"/>
    <w:rsid w:val="00552CFD"/>
    <w:rsid w:val="00552F11"/>
    <w:rsid w:val="00553121"/>
    <w:rsid w:val="00553352"/>
    <w:rsid w:val="005533C9"/>
    <w:rsid w:val="0055357F"/>
    <w:rsid w:val="00554535"/>
    <w:rsid w:val="00554C74"/>
    <w:rsid w:val="00554CDA"/>
    <w:rsid w:val="00554EBA"/>
    <w:rsid w:val="00555254"/>
    <w:rsid w:val="005559CE"/>
    <w:rsid w:val="00555AF9"/>
    <w:rsid w:val="00556A44"/>
    <w:rsid w:val="00557118"/>
    <w:rsid w:val="00557C87"/>
    <w:rsid w:val="00557CBE"/>
    <w:rsid w:val="0056011B"/>
    <w:rsid w:val="00560423"/>
    <w:rsid w:val="005607BB"/>
    <w:rsid w:val="00560BB5"/>
    <w:rsid w:val="00561606"/>
    <w:rsid w:val="005621CD"/>
    <w:rsid w:val="00562F8E"/>
    <w:rsid w:val="00563083"/>
    <w:rsid w:val="00564743"/>
    <w:rsid w:val="00564C7D"/>
    <w:rsid w:val="00565A54"/>
    <w:rsid w:val="00565B6A"/>
    <w:rsid w:val="00565D1D"/>
    <w:rsid w:val="005661B2"/>
    <w:rsid w:val="005661EB"/>
    <w:rsid w:val="0056628D"/>
    <w:rsid w:val="00566BCB"/>
    <w:rsid w:val="005670A5"/>
    <w:rsid w:val="005670AD"/>
    <w:rsid w:val="0056765A"/>
    <w:rsid w:val="00570086"/>
    <w:rsid w:val="00570D12"/>
    <w:rsid w:val="00571702"/>
    <w:rsid w:val="0057195E"/>
    <w:rsid w:val="00571BA2"/>
    <w:rsid w:val="00571EAC"/>
    <w:rsid w:val="005729BE"/>
    <w:rsid w:val="00572AA9"/>
    <w:rsid w:val="00574089"/>
    <w:rsid w:val="00575A5E"/>
    <w:rsid w:val="00575BDB"/>
    <w:rsid w:val="005761AB"/>
    <w:rsid w:val="0057674A"/>
    <w:rsid w:val="005767E3"/>
    <w:rsid w:val="005769D1"/>
    <w:rsid w:val="005769EA"/>
    <w:rsid w:val="00576EFB"/>
    <w:rsid w:val="0057774E"/>
    <w:rsid w:val="00580B97"/>
    <w:rsid w:val="0058162D"/>
    <w:rsid w:val="00584E42"/>
    <w:rsid w:val="00585964"/>
    <w:rsid w:val="005864EB"/>
    <w:rsid w:val="00587D0D"/>
    <w:rsid w:val="00587DA6"/>
    <w:rsid w:val="00590B3F"/>
    <w:rsid w:val="005917B3"/>
    <w:rsid w:val="00591E97"/>
    <w:rsid w:val="005927C7"/>
    <w:rsid w:val="00592E59"/>
    <w:rsid w:val="00594959"/>
    <w:rsid w:val="00595D8F"/>
    <w:rsid w:val="00595DF1"/>
    <w:rsid w:val="00597437"/>
    <w:rsid w:val="00597E0F"/>
    <w:rsid w:val="005A0B95"/>
    <w:rsid w:val="005A0F32"/>
    <w:rsid w:val="005A1524"/>
    <w:rsid w:val="005A18B8"/>
    <w:rsid w:val="005A3699"/>
    <w:rsid w:val="005A3763"/>
    <w:rsid w:val="005A3C26"/>
    <w:rsid w:val="005A4ED9"/>
    <w:rsid w:val="005A5071"/>
    <w:rsid w:val="005A51F1"/>
    <w:rsid w:val="005A5A3E"/>
    <w:rsid w:val="005A6D58"/>
    <w:rsid w:val="005A771F"/>
    <w:rsid w:val="005B130D"/>
    <w:rsid w:val="005B1F97"/>
    <w:rsid w:val="005B2350"/>
    <w:rsid w:val="005B268A"/>
    <w:rsid w:val="005B36B2"/>
    <w:rsid w:val="005B3C47"/>
    <w:rsid w:val="005B403F"/>
    <w:rsid w:val="005B40AE"/>
    <w:rsid w:val="005B4BE3"/>
    <w:rsid w:val="005B4E33"/>
    <w:rsid w:val="005B5729"/>
    <w:rsid w:val="005B58DB"/>
    <w:rsid w:val="005B5A4A"/>
    <w:rsid w:val="005B5A65"/>
    <w:rsid w:val="005B6623"/>
    <w:rsid w:val="005B680E"/>
    <w:rsid w:val="005B7919"/>
    <w:rsid w:val="005B7EE0"/>
    <w:rsid w:val="005B7FC6"/>
    <w:rsid w:val="005C0DB0"/>
    <w:rsid w:val="005C11FB"/>
    <w:rsid w:val="005C13AA"/>
    <w:rsid w:val="005C1D01"/>
    <w:rsid w:val="005C1E5E"/>
    <w:rsid w:val="005C2400"/>
    <w:rsid w:val="005C2552"/>
    <w:rsid w:val="005C292A"/>
    <w:rsid w:val="005C3700"/>
    <w:rsid w:val="005C374B"/>
    <w:rsid w:val="005C3A55"/>
    <w:rsid w:val="005C3A75"/>
    <w:rsid w:val="005C3C25"/>
    <w:rsid w:val="005C435D"/>
    <w:rsid w:val="005C52E2"/>
    <w:rsid w:val="005C5611"/>
    <w:rsid w:val="005C5BB9"/>
    <w:rsid w:val="005C62C9"/>
    <w:rsid w:val="005C6A47"/>
    <w:rsid w:val="005C7159"/>
    <w:rsid w:val="005C78B7"/>
    <w:rsid w:val="005C7BB8"/>
    <w:rsid w:val="005C7C83"/>
    <w:rsid w:val="005C7CA4"/>
    <w:rsid w:val="005C7FBE"/>
    <w:rsid w:val="005D0B30"/>
    <w:rsid w:val="005D0C61"/>
    <w:rsid w:val="005D0F9F"/>
    <w:rsid w:val="005D1620"/>
    <w:rsid w:val="005D32FD"/>
    <w:rsid w:val="005D487A"/>
    <w:rsid w:val="005D4B86"/>
    <w:rsid w:val="005D4E51"/>
    <w:rsid w:val="005D6652"/>
    <w:rsid w:val="005D6741"/>
    <w:rsid w:val="005D6EDA"/>
    <w:rsid w:val="005D72BD"/>
    <w:rsid w:val="005D7D3C"/>
    <w:rsid w:val="005E009A"/>
    <w:rsid w:val="005E1A6F"/>
    <w:rsid w:val="005E22E0"/>
    <w:rsid w:val="005E31FB"/>
    <w:rsid w:val="005E35AD"/>
    <w:rsid w:val="005E3917"/>
    <w:rsid w:val="005E3A05"/>
    <w:rsid w:val="005E3E40"/>
    <w:rsid w:val="005E3F6A"/>
    <w:rsid w:val="005E4217"/>
    <w:rsid w:val="005E43AE"/>
    <w:rsid w:val="005E575C"/>
    <w:rsid w:val="005E59F1"/>
    <w:rsid w:val="005E624F"/>
    <w:rsid w:val="005E628A"/>
    <w:rsid w:val="005E6888"/>
    <w:rsid w:val="005E7AB6"/>
    <w:rsid w:val="005E7CF0"/>
    <w:rsid w:val="005F14E3"/>
    <w:rsid w:val="005F17DC"/>
    <w:rsid w:val="005F18C3"/>
    <w:rsid w:val="005F1D39"/>
    <w:rsid w:val="005F27FB"/>
    <w:rsid w:val="005F2F5E"/>
    <w:rsid w:val="005F3432"/>
    <w:rsid w:val="005F41E0"/>
    <w:rsid w:val="005F43C2"/>
    <w:rsid w:val="005F49B8"/>
    <w:rsid w:val="005F4BBC"/>
    <w:rsid w:val="005F4DEA"/>
    <w:rsid w:val="005F53F4"/>
    <w:rsid w:val="005F56E7"/>
    <w:rsid w:val="005F5ACC"/>
    <w:rsid w:val="005F640B"/>
    <w:rsid w:val="005F6F68"/>
    <w:rsid w:val="005F738F"/>
    <w:rsid w:val="005F7E28"/>
    <w:rsid w:val="00600120"/>
    <w:rsid w:val="0060076B"/>
    <w:rsid w:val="00600D67"/>
    <w:rsid w:val="0060159C"/>
    <w:rsid w:val="0060182B"/>
    <w:rsid w:val="00601F7F"/>
    <w:rsid w:val="0060223F"/>
    <w:rsid w:val="00603506"/>
    <w:rsid w:val="00603596"/>
    <w:rsid w:val="00603BCF"/>
    <w:rsid w:val="006040A7"/>
    <w:rsid w:val="006048C0"/>
    <w:rsid w:val="00604DEC"/>
    <w:rsid w:val="00605094"/>
    <w:rsid w:val="00606183"/>
    <w:rsid w:val="006062AE"/>
    <w:rsid w:val="00606EAD"/>
    <w:rsid w:val="006072EE"/>
    <w:rsid w:val="006073E8"/>
    <w:rsid w:val="006074E4"/>
    <w:rsid w:val="0061000D"/>
    <w:rsid w:val="00610EB9"/>
    <w:rsid w:val="0061279B"/>
    <w:rsid w:val="0061435F"/>
    <w:rsid w:val="0061447D"/>
    <w:rsid w:val="006148D7"/>
    <w:rsid w:val="006153E1"/>
    <w:rsid w:val="006156D0"/>
    <w:rsid w:val="006156EA"/>
    <w:rsid w:val="00615FE9"/>
    <w:rsid w:val="00616089"/>
    <w:rsid w:val="00616F1A"/>
    <w:rsid w:val="00617365"/>
    <w:rsid w:val="00620B3E"/>
    <w:rsid w:val="0062165C"/>
    <w:rsid w:val="0062193E"/>
    <w:rsid w:val="00621C57"/>
    <w:rsid w:val="00622F0F"/>
    <w:rsid w:val="00623AA2"/>
    <w:rsid w:val="0062472E"/>
    <w:rsid w:val="00624E8C"/>
    <w:rsid w:val="00625066"/>
    <w:rsid w:val="00625128"/>
    <w:rsid w:val="00625336"/>
    <w:rsid w:val="00625367"/>
    <w:rsid w:val="00625A1D"/>
    <w:rsid w:val="00626CE2"/>
    <w:rsid w:val="00627D9C"/>
    <w:rsid w:val="00627EFA"/>
    <w:rsid w:val="00631F0A"/>
    <w:rsid w:val="00632388"/>
    <w:rsid w:val="00632EB1"/>
    <w:rsid w:val="006330D6"/>
    <w:rsid w:val="00633629"/>
    <w:rsid w:val="0063427F"/>
    <w:rsid w:val="00637216"/>
    <w:rsid w:val="0063721D"/>
    <w:rsid w:val="00637CEC"/>
    <w:rsid w:val="00637E51"/>
    <w:rsid w:val="00640B19"/>
    <w:rsid w:val="006424C8"/>
    <w:rsid w:val="0064351E"/>
    <w:rsid w:val="00643623"/>
    <w:rsid w:val="00643CA9"/>
    <w:rsid w:val="006440DA"/>
    <w:rsid w:val="0064544F"/>
    <w:rsid w:val="00646A9F"/>
    <w:rsid w:val="00646F94"/>
    <w:rsid w:val="006503D3"/>
    <w:rsid w:val="006504BB"/>
    <w:rsid w:val="00650B35"/>
    <w:rsid w:val="00650B9B"/>
    <w:rsid w:val="0065120A"/>
    <w:rsid w:val="00651E60"/>
    <w:rsid w:val="00652180"/>
    <w:rsid w:val="0065234A"/>
    <w:rsid w:val="0065253C"/>
    <w:rsid w:val="0065269A"/>
    <w:rsid w:val="00653421"/>
    <w:rsid w:val="00653D75"/>
    <w:rsid w:val="00653DDF"/>
    <w:rsid w:val="0065405C"/>
    <w:rsid w:val="006544BE"/>
    <w:rsid w:val="006547F6"/>
    <w:rsid w:val="00654980"/>
    <w:rsid w:val="0065617B"/>
    <w:rsid w:val="00656589"/>
    <w:rsid w:val="00656A16"/>
    <w:rsid w:val="00656BE0"/>
    <w:rsid w:val="0065760E"/>
    <w:rsid w:val="006602A3"/>
    <w:rsid w:val="00660A5A"/>
    <w:rsid w:val="00660F7A"/>
    <w:rsid w:val="006619BE"/>
    <w:rsid w:val="00661A0D"/>
    <w:rsid w:val="00662495"/>
    <w:rsid w:val="00662F4C"/>
    <w:rsid w:val="00663279"/>
    <w:rsid w:val="00663A22"/>
    <w:rsid w:val="00665225"/>
    <w:rsid w:val="00665729"/>
    <w:rsid w:val="00666014"/>
    <w:rsid w:val="006660C1"/>
    <w:rsid w:val="00666D9D"/>
    <w:rsid w:val="00666FB8"/>
    <w:rsid w:val="006679F8"/>
    <w:rsid w:val="00667A83"/>
    <w:rsid w:val="00670E9F"/>
    <w:rsid w:val="00671918"/>
    <w:rsid w:val="00671AC0"/>
    <w:rsid w:val="00672F59"/>
    <w:rsid w:val="00672F7A"/>
    <w:rsid w:val="00673A96"/>
    <w:rsid w:val="00673B39"/>
    <w:rsid w:val="00674813"/>
    <w:rsid w:val="006751CB"/>
    <w:rsid w:val="006751D4"/>
    <w:rsid w:val="00675D57"/>
    <w:rsid w:val="00676B6C"/>
    <w:rsid w:val="00677289"/>
    <w:rsid w:val="00677B7F"/>
    <w:rsid w:val="00677FAB"/>
    <w:rsid w:val="00680096"/>
    <w:rsid w:val="00680C06"/>
    <w:rsid w:val="00680C80"/>
    <w:rsid w:val="00681259"/>
    <w:rsid w:val="0068172E"/>
    <w:rsid w:val="0068196B"/>
    <w:rsid w:val="00684812"/>
    <w:rsid w:val="00684A39"/>
    <w:rsid w:val="00684B30"/>
    <w:rsid w:val="00684DE9"/>
    <w:rsid w:val="006856EF"/>
    <w:rsid w:val="00685742"/>
    <w:rsid w:val="00686380"/>
    <w:rsid w:val="00686617"/>
    <w:rsid w:val="00686A48"/>
    <w:rsid w:val="00687C6C"/>
    <w:rsid w:val="00687E06"/>
    <w:rsid w:val="00690D6A"/>
    <w:rsid w:val="00691635"/>
    <w:rsid w:val="00692990"/>
    <w:rsid w:val="0069302C"/>
    <w:rsid w:val="00693345"/>
    <w:rsid w:val="006935A6"/>
    <w:rsid w:val="00693767"/>
    <w:rsid w:val="00694846"/>
    <w:rsid w:val="00694B98"/>
    <w:rsid w:val="006957DE"/>
    <w:rsid w:val="00696B3D"/>
    <w:rsid w:val="00696D21"/>
    <w:rsid w:val="00696FF0"/>
    <w:rsid w:val="006971B7"/>
    <w:rsid w:val="0069779E"/>
    <w:rsid w:val="00697E2E"/>
    <w:rsid w:val="00697F49"/>
    <w:rsid w:val="006A0E73"/>
    <w:rsid w:val="006A1E75"/>
    <w:rsid w:val="006A29F2"/>
    <w:rsid w:val="006A2F65"/>
    <w:rsid w:val="006A392E"/>
    <w:rsid w:val="006A441C"/>
    <w:rsid w:val="006A467B"/>
    <w:rsid w:val="006A4786"/>
    <w:rsid w:val="006A4DBC"/>
    <w:rsid w:val="006A5502"/>
    <w:rsid w:val="006A5E31"/>
    <w:rsid w:val="006A6AAD"/>
    <w:rsid w:val="006A6B39"/>
    <w:rsid w:val="006A6D2D"/>
    <w:rsid w:val="006A7386"/>
    <w:rsid w:val="006A7AD8"/>
    <w:rsid w:val="006A7FE7"/>
    <w:rsid w:val="006B0259"/>
    <w:rsid w:val="006B0636"/>
    <w:rsid w:val="006B0F06"/>
    <w:rsid w:val="006B12E4"/>
    <w:rsid w:val="006B15BC"/>
    <w:rsid w:val="006B19DB"/>
    <w:rsid w:val="006B1B80"/>
    <w:rsid w:val="006B1BDD"/>
    <w:rsid w:val="006B2D17"/>
    <w:rsid w:val="006B3BCD"/>
    <w:rsid w:val="006B486D"/>
    <w:rsid w:val="006B4B2E"/>
    <w:rsid w:val="006B55AF"/>
    <w:rsid w:val="006B589F"/>
    <w:rsid w:val="006B5FF3"/>
    <w:rsid w:val="006B6521"/>
    <w:rsid w:val="006B6F5A"/>
    <w:rsid w:val="006C0271"/>
    <w:rsid w:val="006C031E"/>
    <w:rsid w:val="006C05A5"/>
    <w:rsid w:val="006C05C4"/>
    <w:rsid w:val="006C12E6"/>
    <w:rsid w:val="006C37CF"/>
    <w:rsid w:val="006C3E71"/>
    <w:rsid w:val="006C5546"/>
    <w:rsid w:val="006C6242"/>
    <w:rsid w:val="006C638D"/>
    <w:rsid w:val="006C6704"/>
    <w:rsid w:val="006C6819"/>
    <w:rsid w:val="006C6F68"/>
    <w:rsid w:val="006C776A"/>
    <w:rsid w:val="006C7DBF"/>
    <w:rsid w:val="006D0194"/>
    <w:rsid w:val="006D0BD3"/>
    <w:rsid w:val="006D12A6"/>
    <w:rsid w:val="006D1996"/>
    <w:rsid w:val="006D2161"/>
    <w:rsid w:val="006D2FA0"/>
    <w:rsid w:val="006D3CD5"/>
    <w:rsid w:val="006D4252"/>
    <w:rsid w:val="006D465D"/>
    <w:rsid w:val="006D495F"/>
    <w:rsid w:val="006D5161"/>
    <w:rsid w:val="006D5883"/>
    <w:rsid w:val="006D5AC3"/>
    <w:rsid w:val="006D5BD0"/>
    <w:rsid w:val="006D5E25"/>
    <w:rsid w:val="006D6677"/>
    <w:rsid w:val="006D6F03"/>
    <w:rsid w:val="006E17E6"/>
    <w:rsid w:val="006E249E"/>
    <w:rsid w:val="006E3908"/>
    <w:rsid w:val="006E3BD5"/>
    <w:rsid w:val="006E4C65"/>
    <w:rsid w:val="006E4C88"/>
    <w:rsid w:val="006E50B0"/>
    <w:rsid w:val="006E5240"/>
    <w:rsid w:val="006E588A"/>
    <w:rsid w:val="006E5C1C"/>
    <w:rsid w:val="006E5F99"/>
    <w:rsid w:val="006E6932"/>
    <w:rsid w:val="006E752A"/>
    <w:rsid w:val="006E78C0"/>
    <w:rsid w:val="006E7C1E"/>
    <w:rsid w:val="006E7C8B"/>
    <w:rsid w:val="006F011F"/>
    <w:rsid w:val="006F0638"/>
    <w:rsid w:val="006F1272"/>
    <w:rsid w:val="006F138B"/>
    <w:rsid w:val="006F1C82"/>
    <w:rsid w:val="006F210A"/>
    <w:rsid w:val="006F2C9C"/>
    <w:rsid w:val="006F38CF"/>
    <w:rsid w:val="006F3AD7"/>
    <w:rsid w:val="006F42EE"/>
    <w:rsid w:val="006F47C3"/>
    <w:rsid w:val="006F49BC"/>
    <w:rsid w:val="006F4BAF"/>
    <w:rsid w:val="006F4ECA"/>
    <w:rsid w:val="006F5DB5"/>
    <w:rsid w:val="006F6002"/>
    <w:rsid w:val="006F6210"/>
    <w:rsid w:val="006F638A"/>
    <w:rsid w:val="006F778F"/>
    <w:rsid w:val="006F7E02"/>
    <w:rsid w:val="00700678"/>
    <w:rsid w:val="007006DC"/>
    <w:rsid w:val="00700FB6"/>
    <w:rsid w:val="007016F5"/>
    <w:rsid w:val="00701ADB"/>
    <w:rsid w:val="00701B59"/>
    <w:rsid w:val="00701BF2"/>
    <w:rsid w:val="00702DF1"/>
    <w:rsid w:val="0070466D"/>
    <w:rsid w:val="00704791"/>
    <w:rsid w:val="00704B0C"/>
    <w:rsid w:val="00704D38"/>
    <w:rsid w:val="00705047"/>
    <w:rsid w:val="0070676C"/>
    <w:rsid w:val="0071036B"/>
    <w:rsid w:val="0071079D"/>
    <w:rsid w:val="00710F6A"/>
    <w:rsid w:val="00711547"/>
    <w:rsid w:val="00712C5A"/>
    <w:rsid w:val="007142D1"/>
    <w:rsid w:val="00714584"/>
    <w:rsid w:val="00715049"/>
    <w:rsid w:val="00715318"/>
    <w:rsid w:val="00715A91"/>
    <w:rsid w:val="00715DD9"/>
    <w:rsid w:val="007162AB"/>
    <w:rsid w:val="00716942"/>
    <w:rsid w:val="00716C4F"/>
    <w:rsid w:val="0071728D"/>
    <w:rsid w:val="00720094"/>
    <w:rsid w:val="007202D6"/>
    <w:rsid w:val="00720511"/>
    <w:rsid w:val="00721630"/>
    <w:rsid w:val="007220AE"/>
    <w:rsid w:val="00722874"/>
    <w:rsid w:val="007229E6"/>
    <w:rsid w:val="00722BD8"/>
    <w:rsid w:val="007231F8"/>
    <w:rsid w:val="00723E92"/>
    <w:rsid w:val="00723FD2"/>
    <w:rsid w:val="00724B4E"/>
    <w:rsid w:val="00724D1A"/>
    <w:rsid w:val="00724F47"/>
    <w:rsid w:val="00725541"/>
    <w:rsid w:val="007263C4"/>
    <w:rsid w:val="007266E5"/>
    <w:rsid w:val="00726E83"/>
    <w:rsid w:val="00726F48"/>
    <w:rsid w:val="0072759E"/>
    <w:rsid w:val="00727724"/>
    <w:rsid w:val="007279BA"/>
    <w:rsid w:val="00727D32"/>
    <w:rsid w:val="00727D51"/>
    <w:rsid w:val="007301B6"/>
    <w:rsid w:val="007301BB"/>
    <w:rsid w:val="00730492"/>
    <w:rsid w:val="00730CD7"/>
    <w:rsid w:val="0073149D"/>
    <w:rsid w:val="00731503"/>
    <w:rsid w:val="00731677"/>
    <w:rsid w:val="007316A6"/>
    <w:rsid w:val="007319C1"/>
    <w:rsid w:val="00731BA3"/>
    <w:rsid w:val="0073308C"/>
    <w:rsid w:val="007334BD"/>
    <w:rsid w:val="00734455"/>
    <w:rsid w:val="00734EE9"/>
    <w:rsid w:val="007350A1"/>
    <w:rsid w:val="0073577B"/>
    <w:rsid w:val="00735BB0"/>
    <w:rsid w:val="007377B1"/>
    <w:rsid w:val="00737F1A"/>
    <w:rsid w:val="00737FF8"/>
    <w:rsid w:val="00741867"/>
    <w:rsid w:val="00741D24"/>
    <w:rsid w:val="007420AE"/>
    <w:rsid w:val="00743336"/>
    <w:rsid w:val="007440ED"/>
    <w:rsid w:val="007456D1"/>
    <w:rsid w:val="00745810"/>
    <w:rsid w:val="00745BA2"/>
    <w:rsid w:val="00746B40"/>
    <w:rsid w:val="00747B5D"/>
    <w:rsid w:val="00747BA8"/>
    <w:rsid w:val="00747BEF"/>
    <w:rsid w:val="00747F1C"/>
    <w:rsid w:val="0075032E"/>
    <w:rsid w:val="00750CF2"/>
    <w:rsid w:val="007512CD"/>
    <w:rsid w:val="00751472"/>
    <w:rsid w:val="007516EE"/>
    <w:rsid w:val="007524F5"/>
    <w:rsid w:val="007528A7"/>
    <w:rsid w:val="00753375"/>
    <w:rsid w:val="00753669"/>
    <w:rsid w:val="0075377B"/>
    <w:rsid w:val="00753A02"/>
    <w:rsid w:val="00753A10"/>
    <w:rsid w:val="00753AD9"/>
    <w:rsid w:val="0075488D"/>
    <w:rsid w:val="007549C4"/>
    <w:rsid w:val="00755D1F"/>
    <w:rsid w:val="0075696F"/>
    <w:rsid w:val="00756AEE"/>
    <w:rsid w:val="00757EB9"/>
    <w:rsid w:val="00760EDF"/>
    <w:rsid w:val="007610CF"/>
    <w:rsid w:val="007617A3"/>
    <w:rsid w:val="00761D8C"/>
    <w:rsid w:val="007625DC"/>
    <w:rsid w:val="007629B6"/>
    <w:rsid w:val="0076373D"/>
    <w:rsid w:val="007661A4"/>
    <w:rsid w:val="007662D6"/>
    <w:rsid w:val="00766418"/>
    <w:rsid w:val="00766BA5"/>
    <w:rsid w:val="00766BB4"/>
    <w:rsid w:val="00767677"/>
    <w:rsid w:val="0076775D"/>
    <w:rsid w:val="00767842"/>
    <w:rsid w:val="00767C2E"/>
    <w:rsid w:val="0077166F"/>
    <w:rsid w:val="00771C5C"/>
    <w:rsid w:val="00771E40"/>
    <w:rsid w:val="00771FE0"/>
    <w:rsid w:val="00772090"/>
    <w:rsid w:val="00772534"/>
    <w:rsid w:val="00772A69"/>
    <w:rsid w:val="00772BE3"/>
    <w:rsid w:val="00772C16"/>
    <w:rsid w:val="0077541C"/>
    <w:rsid w:val="007754FF"/>
    <w:rsid w:val="00776804"/>
    <w:rsid w:val="00776857"/>
    <w:rsid w:val="0077689A"/>
    <w:rsid w:val="007773FB"/>
    <w:rsid w:val="007777AF"/>
    <w:rsid w:val="00777DEA"/>
    <w:rsid w:val="007805F0"/>
    <w:rsid w:val="00782141"/>
    <w:rsid w:val="007838A0"/>
    <w:rsid w:val="00783CA0"/>
    <w:rsid w:val="00783F1A"/>
    <w:rsid w:val="007849FA"/>
    <w:rsid w:val="00784D26"/>
    <w:rsid w:val="007855C4"/>
    <w:rsid w:val="00785A03"/>
    <w:rsid w:val="0078643D"/>
    <w:rsid w:val="00786B8E"/>
    <w:rsid w:val="007872E6"/>
    <w:rsid w:val="00787351"/>
    <w:rsid w:val="00787613"/>
    <w:rsid w:val="00790135"/>
    <w:rsid w:val="0079082E"/>
    <w:rsid w:val="00790A3F"/>
    <w:rsid w:val="0079147B"/>
    <w:rsid w:val="007918D4"/>
    <w:rsid w:val="00791908"/>
    <w:rsid w:val="00791CA5"/>
    <w:rsid w:val="00791CB9"/>
    <w:rsid w:val="00791CC9"/>
    <w:rsid w:val="00792188"/>
    <w:rsid w:val="00792A86"/>
    <w:rsid w:val="00792B06"/>
    <w:rsid w:val="00792BB6"/>
    <w:rsid w:val="00793279"/>
    <w:rsid w:val="007932A3"/>
    <w:rsid w:val="007936BD"/>
    <w:rsid w:val="00793B18"/>
    <w:rsid w:val="00793BC9"/>
    <w:rsid w:val="00794856"/>
    <w:rsid w:val="00795391"/>
    <w:rsid w:val="0079636D"/>
    <w:rsid w:val="0079655A"/>
    <w:rsid w:val="00797687"/>
    <w:rsid w:val="00797908"/>
    <w:rsid w:val="007A048C"/>
    <w:rsid w:val="007A0FC6"/>
    <w:rsid w:val="007A1FD1"/>
    <w:rsid w:val="007A4523"/>
    <w:rsid w:val="007A51E8"/>
    <w:rsid w:val="007A577F"/>
    <w:rsid w:val="007A5994"/>
    <w:rsid w:val="007A5ADD"/>
    <w:rsid w:val="007A5F72"/>
    <w:rsid w:val="007A5FB1"/>
    <w:rsid w:val="007A6CEB"/>
    <w:rsid w:val="007A6D38"/>
    <w:rsid w:val="007A7BF0"/>
    <w:rsid w:val="007A7E49"/>
    <w:rsid w:val="007A7EAB"/>
    <w:rsid w:val="007B0B61"/>
    <w:rsid w:val="007B0D27"/>
    <w:rsid w:val="007B12EE"/>
    <w:rsid w:val="007B1CDC"/>
    <w:rsid w:val="007B1D24"/>
    <w:rsid w:val="007B2039"/>
    <w:rsid w:val="007B23C8"/>
    <w:rsid w:val="007B2675"/>
    <w:rsid w:val="007B3678"/>
    <w:rsid w:val="007B3DAD"/>
    <w:rsid w:val="007B45C4"/>
    <w:rsid w:val="007B473E"/>
    <w:rsid w:val="007B4766"/>
    <w:rsid w:val="007B5336"/>
    <w:rsid w:val="007B6292"/>
    <w:rsid w:val="007B6398"/>
    <w:rsid w:val="007B6F31"/>
    <w:rsid w:val="007B7315"/>
    <w:rsid w:val="007B73F4"/>
    <w:rsid w:val="007B75AC"/>
    <w:rsid w:val="007B770F"/>
    <w:rsid w:val="007B7A39"/>
    <w:rsid w:val="007C04EA"/>
    <w:rsid w:val="007C15ED"/>
    <w:rsid w:val="007C1AAA"/>
    <w:rsid w:val="007C1D2D"/>
    <w:rsid w:val="007C24B2"/>
    <w:rsid w:val="007C27C9"/>
    <w:rsid w:val="007C2FB7"/>
    <w:rsid w:val="007C3D58"/>
    <w:rsid w:val="007C4009"/>
    <w:rsid w:val="007C4354"/>
    <w:rsid w:val="007C43B4"/>
    <w:rsid w:val="007C4803"/>
    <w:rsid w:val="007C4888"/>
    <w:rsid w:val="007C516B"/>
    <w:rsid w:val="007C5D9D"/>
    <w:rsid w:val="007C72A3"/>
    <w:rsid w:val="007C7B7A"/>
    <w:rsid w:val="007C7FCE"/>
    <w:rsid w:val="007D0089"/>
    <w:rsid w:val="007D04E6"/>
    <w:rsid w:val="007D22E8"/>
    <w:rsid w:val="007D2351"/>
    <w:rsid w:val="007D2A2B"/>
    <w:rsid w:val="007D3753"/>
    <w:rsid w:val="007D38CA"/>
    <w:rsid w:val="007D4007"/>
    <w:rsid w:val="007D4502"/>
    <w:rsid w:val="007D48BC"/>
    <w:rsid w:val="007D49EC"/>
    <w:rsid w:val="007D4D25"/>
    <w:rsid w:val="007D4D2B"/>
    <w:rsid w:val="007D521E"/>
    <w:rsid w:val="007D607E"/>
    <w:rsid w:val="007D6683"/>
    <w:rsid w:val="007D6778"/>
    <w:rsid w:val="007D6A96"/>
    <w:rsid w:val="007D6DDA"/>
    <w:rsid w:val="007D73FC"/>
    <w:rsid w:val="007D7E79"/>
    <w:rsid w:val="007E0465"/>
    <w:rsid w:val="007E0C20"/>
    <w:rsid w:val="007E0F15"/>
    <w:rsid w:val="007E13D9"/>
    <w:rsid w:val="007E19ED"/>
    <w:rsid w:val="007E2010"/>
    <w:rsid w:val="007E2121"/>
    <w:rsid w:val="007E257A"/>
    <w:rsid w:val="007E2882"/>
    <w:rsid w:val="007E2A6A"/>
    <w:rsid w:val="007E2CAA"/>
    <w:rsid w:val="007E2D9B"/>
    <w:rsid w:val="007E36A5"/>
    <w:rsid w:val="007E511A"/>
    <w:rsid w:val="007E5E23"/>
    <w:rsid w:val="007E67D3"/>
    <w:rsid w:val="007E6CE3"/>
    <w:rsid w:val="007E6D22"/>
    <w:rsid w:val="007E711E"/>
    <w:rsid w:val="007E7125"/>
    <w:rsid w:val="007F007D"/>
    <w:rsid w:val="007F0094"/>
    <w:rsid w:val="007F0430"/>
    <w:rsid w:val="007F088A"/>
    <w:rsid w:val="007F0A24"/>
    <w:rsid w:val="007F150C"/>
    <w:rsid w:val="007F1A15"/>
    <w:rsid w:val="007F1E62"/>
    <w:rsid w:val="007F2AA2"/>
    <w:rsid w:val="007F2CA6"/>
    <w:rsid w:val="007F2D8D"/>
    <w:rsid w:val="007F34B3"/>
    <w:rsid w:val="007F48B4"/>
    <w:rsid w:val="007F49FC"/>
    <w:rsid w:val="007F53DD"/>
    <w:rsid w:val="007F5B9F"/>
    <w:rsid w:val="007F6346"/>
    <w:rsid w:val="007F7218"/>
    <w:rsid w:val="007F76B1"/>
    <w:rsid w:val="00800422"/>
    <w:rsid w:val="00800DBE"/>
    <w:rsid w:val="0080130D"/>
    <w:rsid w:val="0080144D"/>
    <w:rsid w:val="00801803"/>
    <w:rsid w:val="00802085"/>
    <w:rsid w:val="008023F4"/>
    <w:rsid w:val="00803D78"/>
    <w:rsid w:val="00803E06"/>
    <w:rsid w:val="00803F9D"/>
    <w:rsid w:val="008046C9"/>
    <w:rsid w:val="00804D32"/>
    <w:rsid w:val="0080600B"/>
    <w:rsid w:val="008064A5"/>
    <w:rsid w:val="00807AEB"/>
    <w:rsid w:val="00807B5D"/>
    <w:rsid w:val="00810090"/>
    <w:rsid w:val="00810449"/>
    <w:rsid w:val="008106FD"/>
    <w:rsid w:val="008113F6"/>
    <w:rsid w:val="00813B07"/>
    <w:rsid w:val="008144F0"/>
    <w:rsid w:val="008145D1"/>
    <w:rsid w:val="0081473A"/>
    <w:rsid w:val="008150BF"/>
    <w:rsid w:val="00817125"/>
    <w:rsid w:val="0081786F"/>
    <w:rsid w:val="00817EC6"/>
    <w:rsid w:val="0082077C"/>
    <w:rsid w:val="0082087D"/>
    <w:rsid w:val="00820E53"/>
    <w:rsid w:val="008211B1"/>
    <w:rsid w:val="008218FC"/>
    <w:rsid w:val="008222AC"/>
    <w:rsid w:val="00822B53"/>
    <w:rsid w:val="0082327B"/>
    <w:rsid w:val="00823538"/>
    <w:rsid w:val="008235D9"/>
    <w:rsid w:val="008246DC"/>
    <w:rsid w:val="00824FB0"/>
    <w:rsid w:val="00825ADF"/>
    <w:rsid w:val="00826633"/>
    <w:rsid w:val="008266EF"/>
    <w:rsid w:val="00826CB0"/>
    <w:rsid w:val="00827741"/>
    <w:rsid w:val="008314FD"/>
    <w:rsid w:val="008326D0"/>
    <w:rsid w:val="00832D89"/>
    <w:rsid w:val="00832F30"/>
    <w:rsid w:val="008335AF"/>
    <w:rsid w:val="008341CF"/>
    <w:rsid w:val="008342A8"/>
    <w:rsid w:val="00834B0F"/>
    <w:rsid w:val="00834DC2"/>
    <w:rsid w:val="008358DD"/>
    <w:rsid w:val="0083605C"/>
    <w:rsid w:val="008360DF"/>
    <w:rsid w:val="00836122"/>
    <w:rsid w:val="008364BE"/>
    <w:rsid w:val="00836A3C"/>
    <w:rsid w:val="00837501"/>
    <w:rsid w:val="00837B75"/>
    <w:rsid w:val="0084063C"/>
    <w:rsid w:val="00840A7E"/>
    <w:rsid w:val="00840E98"/>
    <w:rsid w:val="00841866"/>
    <w:rsid w:val="00843826"/>
    <w:rsid w:val="008438C3"/>
    <w:rsid w:val="008440CF"/>
    <w:rsid w:val="008442D9"/>
    <w:rsid w:val="00844FE2"/>
    <w:rsid w:val="00845DD6"/>
    <w:rsid w:val="00845E1F"/>
    <w:rsid w:val="00846D6E"/>
    <w:rsid w:val="0084724C"/>
    <w:rsid w:val="00847643"/>
    <w:rsid w:val="00847B5A"/>
    <w:rsid w:val="00847C1C"/>
    <w:rsid w:val="008501EE"/>
    <w:rsid w:val="00850948"/>
    <w:rsid w:val="00850A7C"/>
    <w:rsid w:val="0085101B"/>
    <w:rsid w:val="00852311"/>
    <w:rsid w:val="0085254E"/>
    <w:rsid w:val="008528F2"/>
    <w:rsid w:val="008537E7"/>
    <w:rsid w:val="00854C30"/>
    <w:rsid w:val="00855515"/>
    <w:rsid w:val="008566EE"/>
    <w:rsid w:val="00856DA5"/>
    <w:rsid w:val="00856DDE"/>
    <w:rsid w:val="00856E49"/>
    <w:rsid w:val="00856F4B"/>
    <w:rsid w:val="008576A5"/>
    <w:rsid w:val="00857916"/>
    <w:rsid w:val="008604DA"/>
    <w:rsid w:val="00860F40"/>
    <w:rsid w:val="008611B7"/>
    <w:rsid w:val="00861270"/>
    <w:rsid w:val="008612A9"/>
    <w:rsid w:val="008612F3"/>
    <w:rsid w:val="00861DEC"/>
    <w:rsid w:val="00862114"/>
    <w:rsid w:val="008627CA"/>
    <w:rsid w:val="008632B4"/>
    <w:rsid w:val="00863477"/>
    <w:rsid w:val="008640D3"/>
    <w:rsid w:val="00864253"/>
    <w:rsid w:val="008645A3"/>
    <w:rsid w:val="008645AE"/>
    <w:rsid w:val="00864990"/>
    <w:rsid w:val="008654E4"/>
    <w:rsid w:val="008658D4"/>
    <w:rsid w:val="00865EA3"/>
    <w:rsid w:val="0086638A"/>
    <w:rsid w:val="0086679B"/>
    <w:rsid w:val="008667BD"/>
    <w:rsid w:val="00866C1C"/>
    <w:rsid w:val="008679A7"/>
    <w:rsid w:val="0087007A"/>
    <w:rsid w:val="008716BE"/>
    <w:rsid w:val="00871C25"/>
    <w:rsid w:val="008720EA"/>
    <w:rsid w:val="0087351F"/>
    <w:rsid w:val="008735C3"/>
    <w:rsid w:val="00873694"/>
    <w:rsid w:val="00874259"/>
    <w:rsid w:val="008756F9"/>
    <w:rsid w:val="00875875"/>
    <w:rsid w:val="00875A32"/>
    <w:rsid w:val="00876434"/>
    <w:rsid w:val="00877902"/>
    <w:rsid w:val="0088078F"/>
    <w:rsid w:val="008814C5"/>
    <w:rsid w:val="008833FA"/>
    <w:rsid w:val="00884726"/>
    <w:rsid w:val="008849BC"/>
    <w:rsid w:val="008854C2"/>
    <w:rsid w:val="00885C73"/>
    <w:rsid w:val="008863EF"/>
    <w:rsid w:val="00886CC1"/>
    <w:rsid w:val="008873F2"/>
    <w:rsid w:val="00887B8B"/>
    <w:rsid w:val="00887BEF"/>
    <w:rsid w:val="00890B90"/>
    <w:rsid w:val="00890FFB"/>
    <w:rsid w:val="008912D2"/>
    <w:rsid w:val="0089196C"/>
    <w:rsid w:val="00891EDE"/>
    <w:rsid w:val="00892768"/>
    <w:rsid w:val="00892995"/>
    <w:rsid w:val="00892C5E"/>
    <w:rsid w:val="00892ED2"/>
    <w:rsid w:val="00893D8A"/>
    <w:rsid w:val="00893E45"/>
    <w:rsid w:val="008943B9"/>
    <w:rsid w:val="0089575D"/>
    <w:rsid w:val="00896D54"/>
    <w:rsid w:val="00896D74"/>
    <w:rsid w:val="00896F50"/>
    <w:rsid w:val="00897609"/>
    <w:rsid w:val="008A10CD"/>
    <w:rsid w:val="008A2353"/>
    <w:rsid w:val="008A29D6"/>
    <w:rsid w:val="008A2BDD"/>
    <w:rsid w:val="008A3962"/>
    <w:rsid w:val="008A3DAB"/>
    <w:rsid w:val="008A3E79"/>
    <w:rsid w:val="008A4815"/>
    <w:rsid w:val="008A4892"/>
    <w:rsid w:val="008A4C64"/>
    <w:rsid w:val="008A4CD2"/>
    <w:rsid w:val="008A561E"/>
    <w:rsid w:val="008A5CC1"/>
    <w:rsid w:val="008A5E86"/>
    <w:rsid w:val="008A6034"/>
    <w:rsid w:val="008A6459"/>
    <w:rsid w:val="008A6647"/>
    <w:rsid w:val="008A729D"/>
    <w:rsid w:val="008B0C86"/>
    <w:rsid w:val="008B0D12"/>
    <w:rsid w:val="008B1089"/>
    <w:rsid w:val="008B1890"/>
    <w:rsid w:val="008B206B"/>
    <w:rsid w:val="008B239D"/>
    <w:rsid w:val="008B312A"/>
    <w:rsid w:val="008B3ACA"/>
    <w:rsid w:val="008B3BBE"/>
    <w:rsid w:val="008B3BC2"/>
    <w:rsid w:val="008B40D1"/>
    <w:rsid w:val="008B50BC"/>
    <w:rsid w:val="008B5400"/>
    <w:rsid w:val="008C0E55"/>
    <w:rsid w:val="008C214F"/>
    <w:rsid w:val="008C2C34"/>
    <w:rsid w:val="008C39BC"/>
    <w:rsid w:val="008C4224"/>
    <w:rsid w:val="008C42FC"/>
    <w:rsid w:val="008C4A2F"/>
    <w:rsid w:val="008C4CEF"/>
    <w:rsid w:val="008C5327"/>
    <w:rsid w:val="008C78AC"/>
    <w:rsid w:val="008C7AB4"/>
    <w:rsid w:val="008C7DBE"/>
    <w:rsid w:val="008D0191"/>
    <w:rsid w:val="008D0612"/>
    <w:rsid w:val="008D167C"/>
    <w:rsid w:val="008D1A7E"/>
    <w:rsid w:val="008D1EFE"/>
    <w:rsid w:val="008D2825"/>
    <w:rsid w:val="008D2E8A"/>
    <w:rsid w:val="008D3E40"/>
    <w:rsid w:val="008D4074"/>
    <w:rsid w:val="008D420A"/>
    <w:rsid w:val="008D4230"/>
    <w:rsid w:val="008D5029"/>
    <w:rsid w:val="008D52D8"/>
    <w:rsid w:val="008D6C6C"/>
    <w:rsid w:val="008D7948"/>
    <w:rsid w:val="008E06EA"/>
    <w:rsid w:val="008E0C45"/>
    <w:rsid w:val="008E0EF8"/>
    <w:rsid w:val="008E1097"/>
    <w:rsid w:val="008E12C9"/>
    <w:rsid w:val="008E2664"/>
    <w:rsid w:val="008E2BE1"/>
    <w:rsid w:val="008E30ED"/>
    <w:rsid w:val="008E39CD"/>
    <w:rsid w:val="008E3DE6"/>
    <w:rsid w:val="008E4107"/>
    <w:rsid w:val="008E472F"/>
    <w:rsid w:val="008E4853"/>
    <w:rsid w:val="008E4A4D"/>
    <w:rsid w:val="008E4C8E"/>
    <w:rsid w:val="008E5213"/>
    <w:rsid w:val="008E61DE"/>
    <w:rsid w:val="008E61FF"/>
    <w:rsid w:val="008E6753"/>
    <w:rsid w:val="008E6A25"/>
    <w:rsid w:val="008E6A5E"/>
    <w:rsid w:val="008E6C4B"/>
    <w:rsid w:val="008E763A"/>
    <w:rsid w:val="008E7ACF"/>
    <w:rsid w:val="008F012D"/>
    <w:rsid w:val="008F0439"/>
    <w:rsid w:val="008F05F6"/>
    <w:rsid w:val="008F0936"/>
    <w:rsid w:val="008F0FB6"/>
    <w:rsid w:val="008F18E7"/>
    <w:rsid w:val="008F1F43"/>
    <w:rsid w:val="008F26FD"/>
    <w:rsid w:val="008F2710"/>
    <w:rsid w:val="008F273F"/>
    <w:rsid w:val="008F2A09"/>
    <w:rsid w:val="008F2CC1"/>
    <w:rsid w:val="008F2CDA"/>
    <w:rsid w:val="008F2E32"/>
    <w:rsid w:val="008F32EB"/>
    <w:rsid w:val="008F3386"/>
    <w:rsid w:val="008F34F4"/>
    <w:rsid w:val="008F3686"/>
    <w:rsid w:val="008F5226"/>
    <w:rsid w:val="008F5E92"/>
    <w:rsid w:val="008F6AC8"/>
    <w:rsid w:val="008F6D49"/>
    <w:rsid w:val="008F6DD9"/>
    <w:rsid w:val="008F74AA"/>
    <w:rsid w:val="008F763E"/>
    <w:rsid w:val="00900BB9"/>
    <w:rsid w:val="009024D1"/>
    <w:rsid w:val="00902B26"/>
    <w:rsid w:val="00902C54"/>
    <w:rsid w:val="00903A0D"/>
    <w:rsid w:val="00904579"/>
    <w:rsid w:val="00905269"/>
    <w:rsid w:val="00905C15"/>
    <w:rsid w:val="00905DAE"/>
    <w:rsid w:val="00905F44"/>
    <w:rsid w:val="00906845"/>
    <w:rsid w:val="00906C58"/>
    <w:rsid w:val="00907E11"/>
    <w:rsid w:val="00910939"/>
    <w:rsid w:val="00910C85"/>
    <w:rsid w:val="00910FBF"/>
    <w:rsid w:val="00910FC1"/>
    <w:rsid w:val="00911CC9"/>
    <w:rsid w:val="0091431C"/>
    <w:rsid w:val="009143F0"/>
    <w:rsid w:val="009145AE"/>
    <w:rsid w:val="009148AE"/>
    <w:rsid w:val="00916484"/>
    <w:rsid w:val="009170FF"/>
    <w:rsid w:val="0091798E"/>
    <w:rsid w:val="009201B2"/>
    <w:rsid w:val="00920664"/>
    <w:rsid w:val="009224C6"/>
    <w:rsid w:val="00922799"/>
    <w:rsid w:val="0092291D"/>
    <w:rsid w:val="00922C67"/>
    <w:rsid w:val="00923EC5"/>
    <w:rsid w:val="00924178"/>
    <w:rsid w:val="009245B7"/>
    <w:rsid w:val="00924BC9"/>
    <w:rsid w:val="00924DCE"/>
    <w:rsid w:val="00925785"/>
    <w:rsid w:val="00926066"/>
    <w:rsid w:val="009265F3"/>
    <w:rsid w:val="00926705"/>
    <w:rsid w:val="009275F1"/>
    <w:rsid w:val="00927B66"/>
    <w:rsid w:val="0093056F"/>
    <w:rsid w:val="00931347"/>
    <w:rsid w:val="009318EE"/>
    <w:rsid w:val="00931E9B"/>
    <w:rsid w:val="00931FE8"/>
    <w:rsid w:val="009321C3"/>
    <w:rsid w:val="009337ED"/>
    <w:rsid w:val="00933819"/>
    <w:rsid w:val="00933C21"/>
    <w:rsid w:val="00933D77"/>
    <w:rsid w:val="00933D86"/>
    <w:rsid w:val="009341A8"/>
    <w:rsid w:val="009345D4"/>
    <w:rsid w:val="00936252"/>
    <w:rsid w:val="00936930"/>
    <w:rsid w:val="00936EC0"/>
    <w:rsid w:val="0093713E"/>
    <w:rsid w:val="009378A4"/>
    <w:rsid w:val="00937C34"/>
    <w:rsid w:val="00941967"/>
    <w:rsid w:val="00941B7D"/>
    <w:rsid w:val="00941C9E"/>
    <w:rsid w:val="00941FD4"/>
    <w:rsid w:val="009421CF"/>
    <w:rsid w:val="00942F0B"/>
    <w:rsid w:val="0094307C"/>
    <w:rsid w:val="00943237"/>
    <w:rsid w:val="009440C4"/>
    <w:rsid w:val="0094477F"/>
    <w:rsid w:val="00944C19"/>
    <w:rsid w:val="00944F2D"/>
    <w:rsid w:val="00944FA6"/>
    <w:rsid w:val="0094557D"/>
    <w:rsid w:val="00946A61"/>
    <w:rsid w:val="0094703B"/>
    <w:rsid w:val="00947C40"/>
    <w:rsid w:val="00950032"/>
    <w:rsid w:val="00950052"/>
    <w:rsid w:val="0095116E"/>
    <w:rsid w:val="00951522"/>
    <w:rsid w:val="0095251C"/>
    <w:rsid w:val="00952BCC"/>
    <w:rsid w:val="00953741"/>
    <w:rsid w:val="00954224"/>
    <w:rsid w:val="00954323"/>
    <w:rsid w:val="00954698"/>
    <w:rsid w:val="00954C75"/>
    <w:rsid w:val="00954DE0"/>
    <w:rsid w:val="00954F3D"/>
    <w:rsid w:val="00954FEC"/>
    <w:rsid w:val="00955391"/>
    <w:rsid w:val="00955CB7"/>
    <w:rsid w:val="00955D8E"/>
    <w:rsid w:val="0095617C"/>
    <w:rsid w:val="00956BED"/>
    <w:rsid w:val="00956EE6"/>
    <w:rsid w:val="009574F3"/>
    <w:rsid w:val="00960E88"/>
    <w:rsid w:val="00961C41"/>
    <w:rsid w:val="00962775"/>
    <w:rsid w:val="009631B8"/>
    <w:rsid w:val="00964382"/>
    <w:rsid w:val="00964530"/>
    <w:rsid w:val="0096569F"/>
    <w:rsid w:val="00965FC2"/>
    <w:rsid w:val="009660BF"/>
    <w:rsid w:val="00966DB0"/>
    <w:rsid w:val="00966F8F"/>
    <w:rsid w:val="00967060"/>
    <w:rsid w:val="009670DD"/>
    <w:rsid w:val="00967382"/>
    <w:rsid w:val="00970B3D"/>
    <w:rsid w:val="00970F2D"/>
    <w:rsid w:val="00970F54"/>
    <w:rsid w:val="0097161F"/>
    <w:rsid w:val="0097165D"/>
    <w:rsid w:val="009717DB"/>
    <w:rsid w:val="00971B13"/>
    <w:rsid w:val="00972AF0"/>
    <w:rsid w:val="009732A8"/>
    <w:rsid w:val="00973E11"/>
    <w:rsid w:val="00973EBF"/>
    <w:rsid w:val="0097414F"/>
    <w:rsid w:val="0097453B"/>
    <w:rsid w:val="009757DD"/>
    <w:rsid w:val="00975C35"/>
    <w:rsid w:val="00975DCA"/>
    <w:rsid w:val="00976D96"/>
    <w:rsid w:val="0097739A"/>
    <w:rsid w:val="009773A6"/>
    <w:rsid w:val="009806E0"/>
    <w:rsid w:val="00981AEA"/>
    <w:rsid w:val="00981BD0"/>
    <w:rsid w:val="00981BD2"/>
    <w:rsid w:val="0098372B"/>
    <w:rsid w:val="009839E1"/>
    <w:rsid w:val="00984230"/>
    <w:rsid w:val="00984CA1"/>
    <w:rsid w:val="00984ED6"/>
    <w:rsid w:val="009861B8"/>
    <w:rsid w:val="00986495"/>
    <w:rsid w:val="0098666B"/>
    <w:rsid w:val="009872E2"/>
    <w:rsid w:val="00987761"/>
    <w:rsid w:val="00987EBB"/>
    <w:rsid w:val="009900E2"/>
    <w:rsid w:val="00991312"/>
    <w:rsid w:val="009920F3"/>
    <w:rsid w:val="009923DD"/>
    <w:rsid w:val="009926EB"/>
    <w:rsid w:val="009929D2"/>
    <w:rsid w:val="00993005"/>
    <w:rsid w:val="00993040"/>
    <w:rsid w:val="009935F8"/>
    <w:rsid w:val="009952FB"/>
    <w:rsid w:val="009963FE"/>
    <w:rsid w:val="00996573"/>
    <w:rsid w:val="0099663B"/>
    <w:rsid w:val="009967D4"/>
    <w:rsid w:val="00997EFC"/>
    <w:rsid w:val="009A01E9"/>
    <w:rsid w:val="009A060C"/>
    <w:rsid w:val="009A07F4"/>
    <w:rsid w:val="009A0FCE"/>
    <w:rsid w:val="009A1552"/>
    <w:rsid w:val="009A1ABD"/>
    <w:rsid w:val="009A2AD3"/>
    <w:rsid w:val="009A2B05"/>
    <w:rsid w:val="009A408A"/>
    <w:rsid w:val="009A47B3"/>
    <w:rsid w:val="009A65EF"/>
    <w:rsid w:val="009A6662"/>
    <w:rsid w:val="009A6709"/>
    <w:rsid w:val="009A6F0C"/>
    <w:rsid w:val="009A77B2"/>
    <w:rsid w:val="009B03DB"/>
    <w:rsid w:val="009B0505"/>
    <w:rsid w:val="009B0F83"/>
    <w:rsid w:val="009B1354"/>
    <w:rsid w:val="009B13E3"/>
    <w:rsid w:val="009B23D2"/>
    <w:rsid w:val="009B2CA1"/>
    <w:rsid w:val="009B2D69"/>
    <w:rsid w:val="009B3034"/>
    <w:rsid w:val="009B32B0"/>
    <w:rsid w:val="009B3F31"/>
    <w:rsid w:val="009B46E2"/>
    <w:rsid w:val="009B4AC3"/>
    <w:rsid w:val="009B5591"/>
    <w:rsid w:val="009B56B1"/>
    <w:rsid w:val="009B5A03"/>
    <w:rsid w:val="009B680A"/>
    <w:rsid w:val="009B737C"/>
    <w:rsid w:val="009B7716"/>
    <w:rsid w:val="009B7CC9"/>
    <w:rsid w:val="009C0F9D"/>
    <w:rsid w:val="009C1102"/>
    <w:rsid w:val="009C1813"/>
    <w:rsid w:val="009C1845"/>
    <w:rsid w:val="009C19E5"/>
    <w:rsid w:val="009C1A31"/>
    <w:rsid w:val="009C1BFE"/>
    <w:rsid w:val="009C1FC7"/>
    <w:rsid w:val="009C21F4"/>
    <w:rsid w:val="009C22AE"/>
    <w:rsid w:val="009C2892"/>
    <w:rsid w:val="009C2E6C"/>
    <w:rsid w:val="009C2EC1"/>
    <w:rsid w:val="009C34F2"/>
    <w:rsid w:val="009C464E"/>
    <w:rsid w:val="009C4976"/>
    <w:rsid w:val="009C5B94"/>
    <w:rsid w:val="009C5ECC"/>
    <w:rsid w:val="009C6C60"/>
    <w:rsid w:val="009C7018"/>
    <w:rsid w:val="009C7284"/>
    <w:rsid w:val="009C7D74"/>
    <w:rsid w:val="009C7FFB"/>
    <w:rsid w:val="009D05D0"/>
    <w:rsid w:val="009D0C57"/>
    <w:rsid w:val="009D108C"/>
    <w:rsid w:val="009D12FE"/>
    <w:rsid w:val="009D1C83"/>
    <w:rsid w:val="009D2010"/>
    <w:rsid w:val="009D3177"/>
    <w:rsid w:val="009D34A7"/>
    <w:rsid w:val="009D46BD"/>
    <w:rsid w:val="009D4945"/>
    <w:rsid w:val="009D5966"/>
    <w:rsid w:val="009D5E00"/>
    <w:rsid w:val="009D621C"/>
    <w:rsid w:val="009D6338"/>
    <w:rsid w:val="009D6739"/>
    <w:rsid w:val="009D7258"/>
    <w:rsid w:val="009D74B9"/>
    <w:rsid w:val="009D7761"/>
    <w:rsid w:val="009D7AE4"/>
    <w:rsid w:val="009E0099"/>
    <w:rsid w:val="009E015D"/>
    <w:rsid w:val="009E06A8"/>
    <w:rsid w:val="009E11CC"/>
    <w:rsid w:val="009E1365"/>
    <w:rsid w:val="009E16A1"/>
    <w:rsid w:val="009E1A7C"/>
    <w:rsid w:val="009E1A9D"/>
    <w:rsid w:val="009E1DF3"/>
    <w:rsid w:val="009E1F43"/>
    <w:rsid w:val="009E288A"/>
    <w:rsid w:val="009E3692"/>
    <w:rsid w:val="009E3704"/>
    <w:rsid w:val="009E386F"/>
    <w:rsid w:val="009E4266"/>
    <w:rsid w:val="009E4D1B"/>
    <w:rsid w:val="009E535D"/>
    <w:rsid w:val="009E5834"/>
    <w:rsid w:val="009E58BF"/>
    <w:rsid w:val="009E594C"/>
    <w:rsid w:val="009E5C9A"/>
    <w:rsid w:val="009E5F04"/>
    <w:rsid w:val="009E626D"/>
    <w:rsid w:val="009E749E"/>
    <w:rsid w:val="009E7829"/>
    <w:rsid w:val="009E7AAF"/>
    <w:rsid w:val="009E7ED8"/>
    <w:rsid w:val="009F0411"/>
    <w:rsid w:val="009F1BAE"/>
    <w:rsid w:val="009F1CEF"/>
    <w:rsid w:val="009F1DAE"/>
    <w:rsid w:val="009F35D4"/>
    <w:rsid w:val="009F415A"/>
    <w:rsid w:val="009F510E"/>
    <w:rsid w:val="009F5AB3"/>
    <w:rsid w:val="009F6EB1"/>
    <w:rsid w:val="009F79AC"/>
    <w:rsid w:val="00A01110"/>
    <w:rsid w:val="00A017A6"/>
    <w:rsid w:val="00A01C5C"/>
    <w:rsid w:val="00A0202D"/>
    <w:rsid w:val="00A025DB"/>
    <w:rsid w:val="00A02F29"/>
    <w:rsid w:val="00A02FF1"/>
    <w:rsid w:val="00A03025"/>
    <w:rsid w:val="00A04BEF"/>
    <w:rsid w:val="00A05973"/>
    <w:rsid w:val="00A05A70"/>
    <w:rsid w:val="00A05E4D"/>
    <w:rsid w:val="00A0636F"/>
    <w:rsid w:val="00A074A1"/>
    <w:rsid w:val="00A074E4"/>
    <w:rsid w:val="00A10530"/>
    <w:rsid w:val="00A1125A"/>
    <w:rsid w:val="00A11302"/>
    <w:rsid w:val="00A11442"/>
    <w:rsid w:val="00A11588"/>
    <w:rsid w:val="00A11632"/>
    <w:rsid w:val="00A11917"/>
    <w:rsid w:val="00A131E2"/>
    <w:rsid w:val="00A1386E"/>
    <w:rsid w:val="00A144F5"/>
    <w:rsid w:val="00A14C2D"/>
    <w:rsid w:val="00A14CC4"/>
    <w:rsid w:val="00A154AF"/>
    <w:rsid w:val="00A1562E"/>
    <w:rsid w:val="00A159AB"/>
    <w:rsid w:val="00A15FAF"/>
    <w:rsid w:val="00A15FCE"/>
    <w:rsid w:val="00A1609F"/>
    <w:rsid w:val="00A16673"/>
    <w:rsid w:val="00A177A6"/>
    <w:rsid w:val="00A17B21"/>
    <w:rsid w:val="00A17EEF"/>
    <w:rsid w:val="00A20C12"/>
    <w:rsid w:val="00A215B9"/>
    <w:rsid w:val="00A216CD"/>
    <w:rsid w:val="00A21FC6"/>
    <w:rsid w:val="00A22C50"/>
    <w:rsid w:val="00A23071"/>
    <w:rsid w:val="00A247CE"/>
    <w:rsid w:val="00A24A02"/>
    <w:rsid w:val="00A24EF6"/>
    <w:rsid w:val="00A2520A"/>
    <w:rsid w:val="00A25235"/>
    <w:rsid w:val="00A25747"/>
    <w:rsid w:val="00A26282"/>
    <w:rsid w:val="00A26836"/>
    <w:rsid w:val="00A26EF1"/>
    <w:rsid w:val="00A27B37"/>
    <w:rsid w:val="00A30D3F"/>
    <w:rsid w:val="00A3113B"/>
    <w:rsid w:val="00A31177"/>
    <w:rsid w:val="00A312F1"/>
    <w:rsid w:val="00A318D0"/>
    <w:rsid w:val="00A3225D"/>
    <w:rsid w:val="00A32CC0"/>
    <w:rsid w:val="00A34AD0"/>
    <w:rsid w:val="00A34FF0"/>
    <w:rsid w:val="00A35116"/>
    <w:rsid w:val="00A352F1"/>
    <w:rsid w:val="00A3539A"/>
    <w:rsid w:val="00A35BD9"/>
    <w:rsid w:val="00A35E2C"/>
    <w:rsid w:val="00A35E7F"/>
    <w:rsid w:val="00A36197"/>
    <w:rsid w:val="00A36831"/>
    <w:rsid w:val="00A36BCB"/>
    <w:rsid w:val="00A40833"/>
    <w:rsid w:val="00A40ECB"/>
    <w:rsid w:val="00A40F19"/>
    <w:rsid w:val="00A415EE"/>
    <w:rsid w:val="00A41837"/>
    <w:rsid w:val="00A42AAC"/>
    <w:rsid w:val="00A42EC8"/>
    <w:rsid w:val="00A44E75"/>
    <w:rsid w:val="00A45AB7"/>
    <w:rsid w:val="00A47038"/>
    <w:rsid w:val="00A47686"/>
    <w:rsid w:val="00A4770C"/>
    <w:rsid w:val="00A47A33"/>
    <w:rsid w:val="00A50789"/>
    <w:rsid w:val="00A52D08"/>
    <w:rsid w:val="00A53D56"/>
    <w:rsid w:val="00A53F4E"/>
    <w:rsid w:val="00A54491"/>
    <w:rsid w:val="00A54AAF"/>
    <w:rsid w:val="00A54F17"/>
    <w:rsid w:val="00A55296"/>
    <w:rsid w:val="00A55756"/>
    <w:rsid w:val="00A55A32"/>
    <w:rsid w:val="00A55C1C"/>
    <w:rsid w:val="00A56BBE"/>
    <w:rsid w:val="00A574C0"/>
    <w:rsid w:val="00A575D0"/>
    <w:rsid w:val="00A579B3"/>
    <w:rsid w:val="00A60519"/>
    <w:rsid w:val="00A60528"/>
    <w:rsid w:val="00A61786"/>
    <w:rsid w:val="00A619BC"/>
    <w:rsid w:val="00A620FC"/>
    <w:rsid w:val="00A6221A"/>
    <w:rsid w:val="00A6358C"/>
    <w:rsid w:val="00A641DF"/>
    <w:rsid w:val="00A648E3"/>
    <w:rsid w:val="00A64A4E"/>
    <w:rsid w:val="00A64FD6"/>
    <w:rsid w:val="00A657DE"/>
    <w:rsid w:val="00A6584A"/>
    <w:rsid w:val="00A6636C"/>
    <w:rsid w:val="00A66426"/>
    <w:rsid w:val="00A6643D"/>
    <w:rsid w:val="00A668E4"/>
    <w:rsid w:val="00A66A3C"/>
    <w:rsid w:val="00A66A57"/>
    <w:rsid w:val="00A671BA"/>
    <w:rsid w:val="00A67B70"/>
    <w:rsid w:val="00A67EBA"/>
    <w:rsid w:val="00A70294"/>
    <w:rsid w:val="00A70D4F"/>
    <w:rsid w:val="00A70E00"/>
    <w:rsid w:val="00A71963"/>
    <w:rsid w:val="00A71B36"/>
    <w:rsid w:val="00A71DC2"/>
    <w:rsid w:val="00A72ABF"/>
    <w:rsid w:val="00A72D2F"/>
    <w:rsid w:val="00A72EAF"/>
    <w:rsid w:val="00A73DDA"/>
    <w:rsid w:val="00A73FAD"/>
    <w:rsid w:val="00A74582"/>
    <w:rsid w:val="00A748F5"/>
    <w:rsid w:val="00A74D3F"/>
    <w:rsid w:val="00A7551E"/>
    <w:rsid w:val="00A755FB"/>
    <w:rsid w:val="00A757A3"/>
    <w:rsid w:val="00A75FA0"/>
    <w:rsid w:val="00A76FDB"/>
    <w:rsid w:val="00A7731C"/>
    <w:rsid w:val="00A77918"/>
    <w:rsid w:val="00A77C6B"/>
    <w:rsid w:val="00A77E4A"/>
    <w:rsid w:val="00A807AB"/>
    <w:rsid w:val="00A810C2"/>
    <w:rsid w:val="00A819C3"/>
    <w:rsid w:val="00A81A58"/>
    <w:rsid w:val="00A825F2"/>
    <w:rsid w:val="00A8266F"/>
    <w:rsid w:val="00A8304C"/>
    <w:rsid w:val="00A8370A"/>
    <w:rsid w:val="00A83EEE"/>
    <w:rsid w:val="00A844F5"/>
    <w:rsid w:val="00A84FF1"/>
    <w:rsid w:val="00A853C8"/>
    <w:rsid w:val="00A8553D"/>
    <w:rsid w:val="00A857A7"/>
    <w:rsid w:val="00A85BB0"/>
    <w:rsid w:val="00A860CA"/>
    <w:rsid w:val="00A86384"/>
    <w:rsid w:val="00A8782D"/>
    <w:rsid w:val="00A87A27"/>
    <w:rsid w:val="00A900E4"/>
    <w:rsid w:val="00A90E0A"/>
    <w:rsid w:val="00A91C3D"/>
    <w:rsid w:val="00A92A06"/>
    <w:rsid w:val="00A9388A"/>
    <w:rsid w:val="00A93C3D"/>
    <w:rsid w:val="00A941D3"/>
    <w:rsid w:val="00A94280"/>
    <w:rsid w:val="00A95368"/>
    <w:rsid w:val="00A966DB"/>
    <w:rsid w:val="00A97872"/>
    <w:rsid w:val="00A9798A"/>
    <w:rsid w:val="00A979F3"/>
    <w:rsid w:val="00A97BAC"/>
    <w:rsid w:val="00A97C27"/>
    <w:rsid w:val="00A97DB4"/>
    <w:rsid w:val="00AA0073"/>
    <w:rsid w:val="00AA09E3"/>
    <w:rsid w:val="00AA0DC7"/>
    <w:rsid w:val="00AA1FAE"/>
    <w:rsid w:val="00AA43C6"/>
    <w:rsid w:val="00AA48F2"/>
    <w:rsid w:val="00AA4A44"/>
    <w:rsid w:val="00AB0EB6"/>
    <w:rsid w:val="00AB10AC"/>
    <w:rsid w:val="00AB285E"/>
    <w:rsid w:val="00AB2D21"/>
    <w:rsid w:val="00AB3D0C"/>
    <w:rsid w:val="00AB47AE"/>
    <w:rsid w:val="00AB480A"/>
    <w:rsid w:val="00AB5264"/>
    <w:rsid w:val="00AB603C"/>
    <w:rsid w:val="00AB6261"/>
    <w:rsid w:val="00AB6C3C"/>
    <w:rsid w:val="00AB7003"/>
    <w:rsid w:val="00AC0653"/>
    <w:rsid w:val="00AC0BA4"/>
    <w:rsid w:val="00AC0F0F"/>
    <w:rsid w:val="00AC1F8E"/>
    <w:rsid w:val="00AC281A"/>
    <w:rsid w:val="00AC2E87"/>
    <w:rsid w:val="00AC3399"/>
    <w:rsid w:val="00AC363E"/>
    <w:rsid w:val="00AC38D0"/>
    <w:rsid w:val="00AC4F35"/>
    <w:rsid w:val="00AC53DA"/>
    <w:rsid w:val="00AC5439"/>
    <w:rsid w:val="00AC6B03"/>
    <w:rsid w:val="00AC7026"/>
    <w:rsid w:val="00AC72C2"/>
    <w:rsid w:val="00AC76E9"/>
    <w:rsid w:val="00AC7DDE"/>
    <w:rsid w:val="00AD053C"/>
    <w:rsid w:val="00AD0835"/>
    <w:rsid w:val="00AD16FE"/>
    <w:rsid w:val="00AD232B"/>
    <w:rsid w:val="00AD31DB"/>
    <w:rsid w:val="00AD3837"/>
    <w:rsid w:val="00AD3A3F"/>
    <w:rsid w:val="00AD40FF"/>
    <w:rsid w:val="00AD5507"/>
    <w:rsid w:val="00AD56BB"/>
    <w:rsid w:val="00AD7A9D"/>
    <w:rsid w:val="00AE0474"/>
    <w:rsid w:val="00AE062E"/>
    <w:rsid w:val="00AE0DCA"/>
    <w:rsid w:val="00AE0F62"/>
    <w:rsid w:val="00AE1736"/>
    <w:rsid w:val="00AE17C3"/>
    <w:rsid w:val="00AE18CB"/>
    <w:rsid w:val="00AE2529"/>
    <w:rsid w:val="00AE289D"/>
    <w:rsid w:val="00AE2A27"/>
    <w:rsid w:val="00AE364B"/>
    <w:rsid w:val="00AE3A03"/>
    <w:rsid w:val="00AE3CD2"/>
    <w:rsid w:val="00AE3DA5"/>
    <w:rsid w:val="00AE3DBD"/>
    <w:rsid w:val="00AE401F"/>
    <w:rsid w:val="00AE516C"/>
    <w:rsid w:val="00AE52AD"/>
    <w:rsid w:val="00AE658E"/>
    <w:rsid w:val="00AE673A"/>
    <w:rsid w:val="00AE68D7"/>
    <w:rsid w:val="00AE6C80"/>
    <w:rsid w:val="00AE7A40"/>
    <w:rsid w:val="00AE7BE3"/>
    <w:rsid w:val="00AF0915"/>
    <w:rsid w:val="00AF10A0"/>
    <w:rsid w:val="00AF10E5"/>
    <w:rsid w:val="00AF1FFD"/>
    <w:rsid w:val="00AF2DE3"/>
    <w:rsid w:val="00AF37A4"/>
    <w:rsid w:val="00AF3D11"/>
    <w:rsid w:val="00AF40B8"/>
    <w:rsid w:val="00AF4633"/>
    <w:rsid w:val="00AF48C1"/>
    <w:rsid w:val="00AF4B6F"/>
    <w:rsid w:val="00AF5738"/>
    <w:rsid w:val="00AF69EF"/>
    <w:rsid w:val="00AF7116"/>
    <w:rsid w:val="00AF75FC"/>
    <w:rsid w:val="00AF7E9A"/>
    <w:rsid w:val="00B000F6"/>
    <w:rsid w:val="00B0016B"/>
    <w:rsid w:val="00B005A0"/>
    <w:rsid w:val="00B016C2"/>
    <w:rsid w:val="00B01709"/>
    <w:rsid w:val="00B01D25"/>
    <w:rsid w:val="00B01D37"/>
    <w:rsid w:val="00B03486"/>
    <w:rsid w:val="00B051D8"/>
    <w:rsid w:val="00B053A3"/>
    <w:rsid w:val="00B05528"/>
    <w:rsid w:val="00B068AB"/>
    <w:rsid w:val="00B068D5"/>
    <w:rsid w:val="00B06BA9"/>
    <w:rsid w:val="00B074A5"/>
    <w:rsid w:val="00B075C0"/>
    <w:rsid w:val="00B1062A"/>
    <w:rsid w:val="00B129C1"/>
    <w:rsid w:val="00B12B47"/>
    <w:rsid w:val="00B12BDF"/>
    <w:rsid w:val="00B1327C"/>
    <w:rsid w:val="00B14726"/>
    <w:rsid w:val="00B15251"/>
    <w:rsid w:val="00B16452"/>
    <w:rsid w:val="00B21481"/>
    <w:rsid w:val="00B21688"/>
    <w:rsid w:val="00B217D7"/>
    <w:rsid w:val="00B2205B"/>
    <w:rsid w:val="00B227F7"/>
    <w:rsid w:val="00B22B4C"/>
    <w:rsid w:val="00B2344C"/>
    <w:rsid w:val="00B235E8"/>
    <w:rsid w:val="00B243F2"/>
    <w:rsid w:val="00B2521E"/>
    <w:rsid w:val="00B25BC5"/>
    <w:rsid w:val="00B2605D"/>
    <w:rsid w:val="00B27571"/>
    <w:rsid w:val="00B27B33"/>
    <w:rsid w:val="00B27B54"/>
    <w:rsid w:val="00B27BA1"/>
    <w:rsid w:val="00B27BF1"/>
    <w:rsid w:val="00B30DCB"/>
    <w:rsid w:val="00B30E81"/>
    <w:rsid w:val="00B3117D"/>
    <w:rsid w:val="00B31FD2"/>
    <w:rsid w:val="00B31FD4"/>
    <w:rsid w:val="00B32110"/>
    <w:rsid w:val="00B32717"/>
    <w:rsid w:val="00B3338E"/>
    <w:rsid w:val="00B33614"/>
    <w:rsid w:val="00B3429D"/>
    <w:rsid w:val="00B346C3"/>
    <w:rsid w:val="00B3535C"/>
    <w:rsid w:val="00B35ADF"/>
    <w:rsid w:val="00B36AAD"/>
    <w:rsid w:val="00B36DE5"/>
    <w:rsid w:val="00B375A5"/>
    <w:rsid w:val="00B37734"/>
    <w:rsid w:val="00B401EA"/>
    <w:rsid w:val="00B4062B"/>
    <w:rsid w:val="00B40C97"/>
    <w:rsid w:val="00B40EE6"/>
    <w:rsid w:val="00B4187F"/>
    <w:rsid w:val="00B423D2"/>
    <w:rsid w:val="00B4269B"/>
    <w:rsid w:val="00B42CC1"/>
    <w:rsid w:val="00B42F1C"/>
    <w:rsid w:val="00B432A7"/>
    <w:rsid w:val="00B4380C"/>
    <w:rsid w:val="00B43887"/>
    <w:rsid w:val="00B440BE"/>
    <w:rsid w:val="00B447A9"/>
    <w:rsid w:val="00B44B5F"/>
    <w:rsid w:val="00B4591F"/>
    <w:rsid w:val="00B45B70"/>
    <w:rsid w:val="00B46055"/>
    <w:rsid w:val="00B4680A"/>
    <w:rsid w:val="00B46BCC"/>
    <w:rsid w:val="00B46DE0"/>
    <w:rsid w:val="00B46E6E"/>
    <w:rsid w:val="00B46EB6"/>
    <w:rsid w:val="00B47010"/>
    <w:rsid w:val="00B4721C"/>
    <w:rsid w:val="00B475CF"/>
    <w:rsid w:val="00B47D3A"/>
    <w:rsid w:val="00B50144"/>
    <w:rsid w:val="00B502A7"/>
    <w:rsid w:val="00B50C29"/>
    <w:rsid w:val="00B51701"/>
    <w:rsid w:val="00B51D95"/>
    <w:rsid w:val="00B52828"/>
    <w:rsid w:val="00B5301E"/>
    <w:rsid w:val="00B534D3"/>
    <w:rsid w:val="00B54CC9"/>
    <w:rsid w:val="00B551A6"/>
    <w:rsid w:val="00B55A4D"/>
    <w:rsid w:val="00B55D26"/>
    <w:rsid w:val="00B55D40"/>
    <w:rsid w:val="00B55DFD"/>
    <w:rsid w:val="00B55F3A"/>
    <w:rsid w:val="00B56BFE"/>
    <w:rsid w:val="00B57505"/>
    <w:rsid w:val="00B60A70"/>
    <w:rsid w:val="00B61E5E"/>
    <w:rsid w:val="00B622A9"/>
    <w:rsid w:val="00B63CAC"/>
    <w:rsid w:val="00B65B83"/>
    <w:rsid w:val="00B67241"/>
    <w:rsid w:val="00B675D8"/>
    <w:rsid w:val="00B700DA"/>
    <w:rsid w:val="00B701C0"/>
    <w:rsid w:val="00B70AF3"/>
    <w:rsid w:val="00B70C69"/>
    <w:rsid w:val="00B712CE"/>
    <w:rsid w:val="00B71425"/>
    <w:rsid w:val="00B716F1"/>
    <w:rsid w:val="00B71BDE"/>
    <w:rsid w:val="00B7288B"/>
    <w:rsid w:val="00B72D04"/>
    <w:rsid w:val="00B72D17"/>
    <w:rsid w:val="00B7306E"/>
    <w:rsid w:val="00B7332F"/>
    <w:rsid w:val="00B7373B"/>
    <w:rsid w:val="00B746F1"/>
    <w:rsid w:val="00B74B66"/>
    <w:rsid w:val="00B74D94"/>
    <w:rsid w:val="00B754D8"/>
    <w:rsid w:val="00B756A0"/>
    <w:rsid w:val="00B75D43"/>
    <w:rsid w:val="00B764D3"/>
    <w:rsid w:val="00B76CEF"/>
    <w:rsid w:val="00B76EF1"/>
    <w:rsid w:val="00B7723E"/>
    <w:rsid w:val="00B77C31"/>
    <w:rsid w:val="00B803A0"/>
    <w:rsid w:val="00B80958"/>
    <w:rsid w:val="00B81355"/>
    <w:rsid w:val="00B814C1"/>
    <w:rsid w:val="00B8150A"/>
    <w:rsid w:val="00B81E70"/>
    <w:rsid w:val="00B82217"/>
    <w:rsid w:val="00B822C5"/>
    <w:rsid w:val="00B82AD4"/>
    <w:rsid w:val="00B83B31"/>
    <w:rsid w:val="00B84547"/>
    <w:rsid w:val="00B85BAC"/>
    <w:rsid w:val="00B85C5A"/>
    <w:rsid w:val="00B86729"/>
    <w:rsid w:val="00B86B04"/>
    <w:rsid w:val="00B86E50"/>
    <w:rsid w:val="00B874EE"/>
    <w:rsid w:val="00B87543"/>
    <w:rsid w:val="00B875F4"/>
    <w:rsid w:val="00B8795C"/>
    <w:rsid w:val="00B90FB3"/>
    <w:rsid w:val="00B914E0"/>
    <w:rsid w:val="00B914ED"/>
    <w:rsid w:val="00B9209E"/>
    <w:rsid w:val="00B921E5"/>
    <w:rsid w:val="00B9232D"/>
    <w:rsid w:val="00B92592"/>
    <w:rsid w:val="00B92715"/>
    <w:rsid w:val="00B92C91"/>
    <w:rsid w:val="00B92E00"/>
    <w:rsid w:val="00B935B6"/>
    <w:rsid w:val="00B93862"/>
    <w:rsid w:val="00B93B4B"/>
    <w:rsid w:val="00B93E05"/>
    <w:rsid w:val="00B94039"/>
    <w:rsid w:val="00B9415E"/>
    <w:rsid w:val="00B95D2D"/>
    <w:rsid w:val="00B96C7C"/>
    <w:rsid w:val="00BA0037"/>
    <w:rsid w:val="00BA0069"/>
    <w:rsid w:val="00BA050F"/>
    <w:rsid w:val="00BA1549"/>
    <w:rsid w:val="00BA1EBF"/>
    <w:rsid w:val="00BA1FF7"/>
    <w:rsid w:val="00BA258C"/>
    <w:rsid w:val="00BA28D2"/>
    <w:rsid w:val="00BA32E0"/>
    <w:rsid w:val="00BA3603"/>
    <w:rsid w:val="00BA4471"/>
    <w:rsid w:val="00BA492E"/>
    <w:rsid w:val="00BA5519"/>
    <w:rsid w:val="00BA678B"/>
    <w:rsid w:val="00BA6810"/>
    <w:rsid w:val="00BA6B4A"/>
    <w:rsid w:val="00BA6CF0"/>
    <w:rsid w:val="00BA7106"/>
    <w:rsid w:val="00BA764D"/>
    <w:rsid w:val="00BB0218"/>
    <w:rsid w:val="00BB0552"/>
    <w:rsid w:val="00BB0E0F"/>
    <w:rsid w:val="00BB0F91"/>
    <w:rsid w:val="00BB19CD"/>
    <w:rsid w:val="00BB2B3A"/>
    <w:rsid w:val="00BB3D60"/>
    <w:rsid w:val="00BB4B3B"/>
    <w:rsid w:val="00BB525A"/>
    <w:rsid w:val="00BB5C92"/>
    <w:rsid w:val="00BB630F"/>
    <w:rsid w:val="00BB6395"/>
    <w:rsid w:val="00BB67C0"/>
    <w:rsid w:val="00BB6CE2"/>
    <w:rsid w:val="00BB77DC"/>
    <w:rsid w:val="00BB7FF8"/>
    <w:rsid w:val="00BC0007"/>
    <w:rsid w:val="00BC0871"/>
    <w:rsid w:val="00BC11DD"/>
    <w:rsid w:val="00BC2375"/>
    <w:rsid w:val="00BC23DF"/>
    <w:rsid w:val="00BC2D8F"/>
    <w:rsid w:val="00BC31D9"/>
    <w:rsid w:val="00BC32EA"/>
    <w:rsid w:val="00BC3DB7"/>
    <w:rsid w:val="00BC4773"/>
    <w:rsid w:val="00BC5FBC"/>
    <w:rsid w:val="00BC6741"/>
    <w:rsid w:val="00BC67E7"/>
    <w:rsid w:val="00BC6802"/>
    <w:rsid w:val="00BC69F1"/>
    <w:rsid w:val="00BC6A9E"/>
    <w:rsid w:val="00BC72B0"/>
    <w:rsid w:val="00BC74D0"/>
    <w:rsid w:val="00BC77B1"/>
    <w:rsid w:val="00BC7E3B"/>
    <w:rsid w:val="00BD03B4"/>
    <w:rsid w:val="00BD0D42"/>
    <w:rsid w:val="00BD0D7F"/>
    <w:rsid w:val="00BD0E54"/>
    <w:rsid w:val="00BD10A0"/>
    <w:rsid w:val="00BD1421"/>
    <w:rsid w:val="00BD494C"/>
    <w:rsid w:val="00BD4D98"/>
    <w:rsid w:val="00BD667F"/>
    <w:rsid w:val="00BD6B49"/>
    <w:rsid w:val="00BD6E28"/>
    <w:rsid w:val="00BD7AC0"/>
    <w:rsid w:val="00BE05AA"/>
    <w:rsid w:val="00BE310D"/>
    <w:rsid w:val="00BE4538"/>
    <w:rsid w:val="00BE4926"/>
    <w:rsid w:val="00BE52FC"/>
    <w:rsid w:val="00BE5549"/>
    <w:rsid w:val="00BE5E3E"/>
    <w:rsid w:val="00BE659B"/>
    <w:rsid w:val="00BE6917"/>
    <w:rsid w:val="00BE6F7F"/>
    <w:rsid w:val="00BE7067"/>
    <w:rsid w:val="00BE7167"/>
    <w:rsid w:val="00BE7521"/>
    <w:rsid w:val="00BF0038"/>
    <w:rsid w:val="00BF0075"/>
    <w:rsid w:val="00BF0B2D"/>
    <w:rsid w:val="00BF11A1"/>
    <w:rsid w:val="00BF122D"/>
    <w:rsid w:val="00BF35D7"/>
    <w:rsid w:val="00BF3933"/>
    <w:rsid w:val="00BF4132"/>
    <w:rsid w:val="00BF5317"/>
    <w:rsid w:val="00BF5BB3"/>
    <w:rsid w:val="00BF6715"/>
    <w:rsid w:val="00BF671E"/>
    <w:rsid w:val="00C00253"/>
    <w:rsid w:val="00C00311"/>
    <w:rsid w:val="00C00887"/>
    <w:rsid w:val="00C014A0"/>
    <w:rsid w:val="00C01F41"/>
    <w:rsid w:val="00C02235"/>
    <w:rsid w:val="00C02C65"/>
    <w:rsid w:val="00C02ED5"/>
    <w:rsid w:val="00C02FA8"/>
    <w:rsid w:val="00C04D2A"/>
    <w:rsid w:val="00C0507F"/>
    <w:rsid w:val="00C055BF"/>
    <w:rsid w:val="00C05B2A"/>
    <w:rsid w:val="00C07E74"/>
    <w:rsid w:val="00C10318"/>
    <w:rsid w:val="00C10990"/>
    <w:rsid w:val="00C10AFB"/>
    <w:rsid w:val="00C13F17"/>
    <w:rsid w:val="00C13FDD"/>
    <w:rsid w:val="00C140EA"/>
    <w:rsid w:val="00C141D6"/>
    <w:rsid w:val="00C14752"/>
    <w:rsid w:val="00C149DD"/>
    <w:rsid w:val="00C1501B"/>
    <w:rsid w:val="00C16080"/>
    <w:rsid w:val="00C167A7"/>
    <w:rsid w:val="00C16AEB"/>
    <w:rsid w:val="00C17387"/>
    <w:rsid w:val="00C1798F"/>
    <w:rsid w:val="00C20210"/>
    <w:rsid w:val="00C209E4"/>
    <w:rsid w:val="00C23071"/>
    <w:rsid w:val="00C23BA2"/>
    <w:rsid w:val="00C248CA"/>
    <w:rsid w:val="00C24FBC"/>
    <w:rsid w:val="00C25520"/>
    <w:rsid w:val="00C25B43"/>
    <w:rsid w:val="00C25FBC"/>
    <w:rsid w:val="00C26D14"/>
    <w:rsid w:val="00C272BA"/>
    <w:rsid w:val="00C30B01"/>
    <w:rsid w:val="00C31AFB"/>
    <w:rsid w:val="00C3205E"/>
    <w:rsid w:val="00C323AC"/>
    <w:rsid w:val="00C33673"/>
    <w:rsid w:val="00C336BB"/>
    <w:rsid w:val="00C3376D"/>
    <w:rsid w:val="00C33D23"/>
    <w:rsid w:val="00C34131"/>
    <w:rsid w:val="00C34BAB"/>
    <w:rsid w:val="00C34D12"/>
    <w:rsid w:val="00C34DC3"/>
    <w:rsid w:val="00C36E80"/>
    <w:rsid w:val="00C372EE"/>
    <w:rsid w:val="00C3787F"/>
    <w:rsid w:val="00C37BD8"/>
    <w:rsid w:val="00C412AB"/>
    <w:rsid w:val="00C42ACF"/>
    <w:rsid w:val="00C42E3F"/>
    <w:rsid w:val="00C43A94"/>
    <w:rsid w:val="00C43F2D"/>
    <w:rsid w:val="00C440FB"/>
    <w:rsid w:val="00C4478A"/>
    <w:rsid w:val="00C44BD3"/>
    <w:rsid w:val="00C44D27"/>
    <w:rsid w:val="00C45CD1"/>
    <w:rsid w:val="00C45FF9"/>
    <w:rsid w:val="00C46061"/>
    <w:rsid w:val="00C46424"/>
    <w:rsid w:val="00C46931"/>
    <w:rsid w:val="00C501CD"/>
    <w:rsid w:val="00C504BE"/>
    <w:rsid w:val="00C50C8F"/>
    <w:rsid w:val="00C52204"/>
    <w:rsid w:val="00C527CA"/>
    <w:rsid w:val="00C52D7F"/>
    <w:rsid w:val="00C53076"/>
    <w:rsid w:val="00C53368"/>
    <w:rsid w:val="00C5382D"/>
    <w:rsid w:val="00C54346"/>
    <w:rsid w:val="00C54724"/>
    <w:rsid w:val="00C54F66"/>
    <w:rsid w:val="00C55399"/>
    <w:rsid w:val="00C55684"/>
    <w:rsid w:val="00C55FC1"/>
    <w:rsid w:val="00C568E7"/>
    <w:rsid w:val="00C57536"/>
    <w:rsid w:val="00C57A5D"/>
    <w:rsid w:val="00C57A97"/>
    <w:rsid w:val="00C60151"/>
    <w:rsid w:val="00C6034F"/>
    <w:rsid w:val="00C61259"/>
    <w:rsid w:val="00C61889"/>
    <w:rsid w:val="00C618D1"/>
    <w:rsid w:val="00C62ACF"/>
    <w:rsid w:val="00C62F14"/>
    <w:rsid w:val="00C62F88"/>
    <w:rsid w:val="00C62F91"/>
    <w:rsid w:val="00C632A9"/>
    <w:rsid w:val="00C6409D"/>
    <w:rsid w:val="00C64517"/>
    <w:rsid w:val="00C652BB"/>
    <w:rsid w:val="00C656E1"/>
    <w:rsid w:val="00C66156"/>
    <w:rsid w:val="00C676B5"/>
    <w:rsid w:val="00C67AE3"/>
    <w:rsid w:val="00C705E1"/>
    <w:rsid w:val="00C707F4"/>
    <w:rsid w:val="00C70937"/>
    <w:rsid w:val="00C71219"/>
    <w:rsid w:val="00C72730"/>
    <w:rsid w:val="00C72885"/>
    <w:rsid w:val="00C72C3B"/>
    <w:rsid w:val="00C73045"/>
    <w:rsid w:val="00C73259"/>
    <w:rsid w:val="00C734BC"/>
    <w:rsid w:val="00C734F2"/>
    <w:rsid w:val="00C7352E"/>
    <w:rsid w:val="00C73631"/>
    <w:rsid w:val="00C737BA"/>
    <w:rsid w:val="00C7465B"/>
    <w:rsid w:val="00C74D65"/>
    <w:rsid w:val="00C76401"/>
    <w:rsid w:val="00C76D9B"/>
    <w:rsid w:val="00C77AA5"/>
    <w:rsid w:val="00C77BFB"/>
    <w:rsid w:val="00C8013D"/>
    <w:rsid w:val="00C80538"/>
    <w:rsid w:val="00C819A5"/>
    <w:rsid w:val="00C82707"/>
    <w:rsid w:val="00C82D6A"/>
    <w:rsid w:val="00C8363A"/>
    <w:rsid w:val="00C84098"/>
    <w:rsid w:val="00C84891"/>
    <w:rsid w:val="00C85000"/>
    <w:rsid w:val="00C85D0D"/>
    <w:rsid w:val="00C87535"/>
    <w:rsid w:val="00C87B8E"/>
    <w:rsid w:val="00C87E29"/>
    <w:rsid w:val="00C90307"/>
    <w:rsid w:val="00C90711"/>
    <w:rsid w:val="00C90BDF"/>
    <w:rsid w:val="00C9178A"/>
    <w:rsid w:val="00C91A3E"/>
    <w:rsid w:val="00C92272"/>
    <w:rsid w:val="00C92699"/>
    <w:rsid w:val="00C92781"/>
    <w:rsid w:val="00C928F3"/>
    <w:rsid w:val="00C93B89"/>
    <w:rsid w:val="00C93CDF"/>
    <w:rsid w:val="00C93F6B"/>
    <w:rsid w:val="00C940FF"/>
    <w:rsid w:val="00C948A6"/>
    <w:rsid w:val="00C95060"/>
    <w:rsid w:val="00C9629D"/>
    <w:rsid w:val="00C9636E"/>
    <w:rsid w:val="00C969AF"/>
    <w:rsid w:val="00C97D42"/>
    <w:rsid w:val="00CA0096"/>
    <w:rsid w:val="00CA0A5B"/>
    <w:rsid w:val="00CA12C0"/>
    <w:rsid w:val="00CA1758"/>
    <w:rsid w:val="00CA1FA4"/>
    <w:rsid w:val="00CA2112"/>
    <w:rsid w:val="00CA2544"/>
    <w:rsid w:val="00CA487D"/>
    <w:rsid w:val="00CA5B65"/>
    <w:rsid w:val="00CA5B9C"/>
    <w:rsid w:val="00CA610B"/>
    <w:rsid w:val="00CA6656"/>
    <w:rsid w:val="00CA66AB"/>
    <w:rsid w:val="00CA6BF6"/>
    <w:rsid w:val="00CA7AAA"/>
    <w:rsid w:val="00CA7D26"/>
    <w:rsid w:val="00CA7D80"/>
    <w:rsid w:val="00CA7DDB"/>
    <w:rsid w:val="00CB0F6C"/>
    <w:rsid w:val="00CB1227"/>
    <w:rsid w:val="00CB1AEF"/>
    <w:rsid w:val="00CB2DD2"/>
    <w:rsid w:val="00CB2E03"/>
    <w:rsid w:val="00CB306D"/>
    <w:rsid w:val="00CB3509"/>
    <w:rsid w:val="00CB36AB"/>
    <w:rsid w:val="00CB4679"/>
    <w:rsid w:val="00CB46AD"/>
    <w:rsid w:val="00CB4F78"/>
    <w:rsid w:val="00CB55EB"/>
    <w:rsid w:val="00CB6A6B"/>
    <w:rsid w:val="00CB722E"/>
    <w:rsid w:val="00CC0A42"/>
    <w:rsid w:val="00CC13B4"/>
    <w:rsid w:val="00CC154C"/>
    <w:rsid w:val="00CC2BE4"/>
    <w:rsid w:val="00CC2E75"/>
    <w:rsid w:val="00CC38EA"/>
    <w:rsid w:val="00CC39E7"/>
    <w:rsid w:val="00CC3BFC"/>
    <w:rsid w:val="00CC4168"/>
    <w:rsid w:val="00CC46C7"/>
    <w:rsid w:val="00CC49ED"/>
    <w:rsid w:val="00CC4CC3"/>
    <w:rsid w:val="00CC4DC6"/>
    <w:rsid w:val="00CC5046"/>
    <w:rsid w:val="00CC5514"/>
    <w:rsid w:val="00CC58F5"/>
    <w:rsid w:val="00CC5F1C"/>
    <w:rsid w:val="00CC7099"/>
    <w:rsid w:val="00CC79F7"/>
    <w:rsid w:val="00CC7A8F"/>
    <w:rsid w:val="00CC7FAA"/>
    <w:rsid w:val="00CD067D"/>
    <w:rsid w:val="00CD06A5"/>
    <w:rsid w:val="00CD09C4"/>
    <w:rsid w:val="00CD28F8"/>
    <w:rsid w:val="00CD2E79"/>
    <w:rsid w:val="00CD3312"/>
    <w:rsid w:val="00CD3B63"/>
    <w:rsid w:val="00CD4DFD"/>
    <w:rsid w:val="00CD4E8B"/>
    <w:rsid w:val="00CD63C2"/>
    <w:rsid w:val="00CD7B2B"/>
    <w:rsid w:val="00CD7CC3"/>
    <w:rsid w:val="00CE0819"/>
    <w:rsid w:val="00CE09C0"/>
    <w:rsid w:val="00CE20DE"/>
    <w:rsid w:val="00CE3402"/>
    <w:rsid w:val="00CE39A9"/>
    <w:rsid w:val="00CE3A87"/>
    <w:rsid w:val="00CE47AF"/>
    <w:rsid w:val="00CE4EA9"/>
    <w:rsid w:val="00CE5E59"/>
    <w:rsid w:val="00CE66EC"/>
    <w:rsid w:val="00CE6B4F"/>
    <w:rsid w:val="00CE7916"/>
    <w:rsid w:val="00CF054B"/>
    <w:rsid w:val="00CF0F5C"/>
    <w:rsid w:val="00CF11E7"/>
    <w:rsid w:val="00CF2678"/>
    <w:rsid w:val="00CF29B5"/>
    <w:rsid w:val="00CF33C9"/>
    <w:rsid w:val="00CF3635"/>
    <w:rsid w:val="00CF4134"/>
    <w:rsid w:val="00CF50B3"/>
    <w:rsid w:val="00CF5374"/>
    <w:rsid w:val="00CF5B36"/>
    <w:rsid w:val="00CF5E1F"/>
    <w:rsid w:val="00CF692F"/>
    <w:rsid w:val="00CF6CAA"/>
    <w:rsid w:val="00CF7423"/>
    <w:rsid w:val="00CF7506"/>
    <w:rsid w:val="00CF777F"/>
    <w:rsid w:val="00CF7CB0"/>
    <w:rsid w:val="00D006C3"/>
    <w:rsid w:val="00D01C89"/>
    <w:rsid w:val="00D02119"/>
    <w:rsid w:val="00D02258"/>
    <w:rsid w:val="00D02E72"/>
    <w:rsid w:val="00D03D80"/>
    <w:rsid w:val="00D0401A"/>
    <w:rsid w:val="00D0495A"/>
    <w:rsid w:val="00D04F61"/>
    <w:rsid w:val="00D05647"/>
    <w:rsid w:val="00D056AD"/>
    <w:rsid w:val="00D06414"/>
    <w:rsid w:val="00D06CB6"/>
    <w:rsid w:val="00D077C9"/>
    <w:rsid w:val="00D07B88"/>
    <w:rsid w:val="00D10064"/>
    <w:rsid w:val="00D10105"/>
    <w:rsid w:val="00D10F03"/>
    <w:rsid w:val="00D1107B"/>
    <w:rsid w:val="00D114B5"/>
    <w:rsid w:val="00D11654"/>
    <w:rsid w:val="00D11BD4"/>
    <w:rsid w:val="00D11D59"/>
    <w:rsid w:val="00D12BF3"/>
    <w:rsid w:val="00D13244"/>
    <w:rsid w:val="00D133DB"/>
    <w:rsid w:val="00D1371D"/>
    <w:rsid w:val="00D14608"/>
    <w:rsid w:val="00D15B0B"/>
    <w:rsid w:val="00D16C31"/>
    <w:rsid w:val="00D16E32"/>
    <w:rsid w:val="00D2084D"/>
    <w:rsid w:val="00D20CB8"/>
    <w:rsid w:val="00D20F88"/>
    <w:rsid w:val="00D210C7"/>
    <w:rsid w:val="00D21894"/>
    <w:rsid w:val="00D223C3"/>
    <w:rsid w:val="00D22514"/>
    <w:rsid w:val="00D23E6D"/>
    <w:rsid w:val="00D243C2"/>
    <w:rsid w:val="00D24D30"/>
    <w:rsid w:val="00D25293"/>
    <w:rsid w:val="00D25672"/>
    <w:rsid w:val="00D25A44"/>
    <w:rsid w:val="00D271B4"/>
    <w:rsid w:val="00D2782E"/>
    <w:rsid w:val="00D30170"/>
    <w:rsid w:val="00D303B5"/>
    <w:rsid w:val="00D30C9C"/>
    <w:rsid w:val="00D319B6"/>
    <w:rsid w:val="00D33003"/>
    <w:rsid w:val="00D33083"/>
    <w:rsid w:val="00D336EE"/>
    <w:rsid w:val="00D33C48"/>
    <w:rsid w:val="00D35DFE"/>
    <w:rsid w:val="00D360C8"/>
    <w:rsid w:val="00D3656D"/>
    <w:rsid w:val="00D3660C"/>
    <w:rsid w:val="00D36F02"/>
    <w:rsid w:val="00D370F0"/>
    <w:rsid w:val="00D37E1A"/>
    <w:rsid w:val="00D40467"/>
    <w:rsid w:val="00D40668"/>
    <w:rsid w:val="00D41C90"/>
    <w:rsid w:val="00D4272A"/>
    <w:rsid w:val="00D43689"/>
    <w:rsid w:val="00D43C97"/>
    <w:rsid w:val="00D43D09"/>
    <w:rsid w:val="00D47691"/>
    <w:rsid w:val="00D478FA"/>
    <w:rsid w:val="00D47DF8"/>
    <w:rsid w:val="00D50183"/>
    <w:rsid w:val="00D50C00"/>
    <w:rsid w:val="00D51EBD"/>
    <w:rsid w:val="00D52ADF"/>
    <w:rsid w:val="00D54E28"/>
    <w:rsid w:val="00D55B9F"/>
    <w:rsid w:val="00D56065"/>
    <w:rsid w:val="00D5612E"/>
    <w:rsid w:val="00D56251"/>
    <w:rsid w:val="00D56D57"/>
    <w:rsid w:val="00D571F7"/>
    <w:rsid w:val="00D5795C"/>
    <w:rsid w:val="00D6019F"/>
    <w:rsid w:val="00D6029F"/>
    <w:rsid w:val="00D6032D"/>
    <w:rsid w:val="00D6082E"/>
    <w:rsid w:val="00D60A81"/>
    <w:rsid w:val="00D60DB7"/>
    <w:rsid w:val="00D60E6C"/>
    <w:rsid w:val="00D61631"/>
    <w:rsid w:val="00D62405"/>
    <w:rsid w:val="00D6253B"/>
    <w:rsid w:val="00D62587"/>
    <w:rsid w:val="00D62600"/>
    <w:rsid w:val="00D62D16"/>
    <w:rsid w:val="00D63039"/>
    <w:rsid w:val="00D63505"/>
    <w:rsid w:val="00D6353C"/>
    <w:rsid w:val="00D63B61"/>
    <w:rsid w:val="00D64164"/>
    <w:rsid w:val="00D654CA"/>
    <w:rsid w:val="00D6562F"/>
    <w:rsid w:val="00D65B21"/>
    <w:rsid w:val="00D66366"/>
    <w:rsid w:val="00D66736"/>
    <w:rsid w:val="00D668E1"/>
    <w:rsid w:val="00D6755D"/>
    <w:rsid w:val="00D67830"/>
    <w:rsid w:val="00D67E78"/>
    <w:rsid w:val="00D7025C"/>
    <w:rsid w:val="00D70831"/>
    <w:rsid w:val="00D70CD2"/>
    <w:rsid w:val="00D716AA"/>
    <w:rsid w:val="00D71DC6"/>
    <w:rsid w:val="00D731EE"/>
    <w:rsid w:val="00D73815"/>
    <w:rsid w:val="00D73C31"/>
    <w:rsid w:val="00D73EF6"/>
    <w:rsid w:val="00D74A13"/>
    <w:rsid w:val="00D754E9"/>
    <w:rsid w:val="00D755D1"/>
    <w:rsid w:val="00D7566F"/>
    <w:rsid w:val="00D761A4"/>
    <w:rsid w:val="00D76AB2"/>
    <w:rsid w:val="00D76B48"/>
    <w:rsid w:val="00D76DF6"/>
    <w:rsid w:val="00D76E41"/>
    <w:rsid w:val="00D80455"/>
    <w:rsid w:val="00D806B6"/>
    <w:rsid w:val="00D80B54"/>
    <w:rsid w:val="00D810BA"/>
    <w:rsid w:val="00D81C3F"/>
    <w:rsid w:val="00D82DFC"/>
    <w:rsid w:val="00D8338A"/>
    <w:rsid w:val="00D833F6"/>
    <w:rsid w:val="00D8452F"/>
    <w:rsid w:val="00D84A00"/>
    <w:rsid w:val="00D84D34"/>
    <w:rsid w:val="00D85783"/>
    <w:rsid w:val="00D85935"/>
    <w:rsid w:val="00D86165"/>
    <w:rsid w:val="00D86361"/>
    <w:rsid w:val="00D8691E"/>
    <w:rsid w:val="00D86EF4"/>
    <w:rsid w:val="00D87B3D"/>
    <w:rsid w:val="00D87BD8"/>
    <w:rsid w:val="00D87DF2"/>
    <w:rsid w:val="00D90204"/>
    <w:rsid w:val="00D909D6"/>
    <w:rsid w:val="00D912E5"/>
    <w:rsid w:val="00D91347"/>
    <w:rsid w:val="00D9145A"/>
    <w:rsid w:val="00D9151E"/>
    <w:rsid w:val="00D91AF0"/>
    <w:rsid w:val="00D91FBE"/>
    <w:rsid w:val="00D9337A"/>
    <w:rsid w:val="00D945CA"/>
    <w:rsid w:val="00D94C6E"/>
    <w:rsid w:val="00D94DD4"/>
    <w:rsid w:val="00D95063"/>
    <w:rsid w:val="00D95537"/>
    <w:rsid w:val="00D95E7C"/>
    <w:rsid w:val="00D961BD"/>
    <w:rsid w:val="00D961DE"/>
    <w:rsid w:val="00D9794C"/>
    <w:rsid w:val="00D97ED0"/>
    <w:rsid w:val="00DA1D5B"/>
    <w:rsid w:val="00DA1EEA"/>
    <w:rsid w:val="00DA20E0"/>
    <w:rsid w:val="00DA2551"/>
    <w:rsid w:val="00DA2BC5"/>
    <w:rsid w:val="00DA3C1F"/>
    <w:rsid w:val="00DA3F54"/>
    <w:rsid w:val="00DA4318"/>
    <w:rsid w:val="00DA5624"/>
    <w:rsid w:val="00DA5A4F"/>
    <w:rsid w:val="00DA60D2"/>
    <w:rsid w:val="00DA6975"/>
    <w:rsid w:val="00DA6FB8"/>
    <w:rsid w:val="00DA799D"/>
    <w:rsid w:val="00DA7E36"/>
    <w:rsid w:val="00DB000D"/>
    <w:rsid w:val="00DB007A"/>
    <w:rsid w:val="00DB00B7"/>
    <w:rsid w:val="00DB0C0D"/>
    <w:rsid w:val="00DB0D1B"/>
    <w:rsid w:val="00DB1F40"/>
    <w:rsid w:val="00DB2239"/>
    <w:rsid w:val="00DB2981"/>
    <w:rsid w:val="00DB2EC7"/>
    <w:rsid w:val="00DB4382"/>
    <w:rsid w:val="00DB55A2"/>
    <w:rsid w:val="00DB5E72"/>
    <w:rsid w:val="00DB6346"/>
    <w:rsid w:val="00DB6E7B"/>
    <w:rsid w:val="00DC05C4"/>
    <w:rsid w:val="00DC069B"/>
    <w:rsid w:val="00DC0B3C"/>
    <w:rsid w:val="00DC13AE"/>
    <w:rsid w:val="00DC2061"/>
    <w:rsid w:val="00DC28CC"/>
    <w:rsid w:val="00DC2BCB"/>
    <w:rsid w:val="00DC31AA"/>
    <w:rsid w:val="00DC3967"/>
    <w:rsid w:val="00DC4E17"/>
    <w:rsid w:val="00DC50D1"/>
    <w:rsid w:val="00DC6293"/>
    <w:rsid w:val="00DC6608"/>
    <w:rsid w:val="00DC69F5"/>
    <w:rsid w:val="00DC7A25"/>
    <w:rsid w:val="00DC7D17"/>
    <w:rsid w:val="00DC7EF7"/>
    <w:rsid w:val="00DD18B0"/>
    <w:rsid w:val="00DD1E40"/>
    <w:rsid w:val="00DD1F98"/>
    <w:rsid w:val="00DD29EF"/>
    <w:rsid w:val="00DD3F1E"/>
    <w:rsid w:val="00DD454D"/>
    <w:rsid w:val="00DD4650"/>
    <w:rsid w:val="00DD46C6"/>
    <w:rsid w:val="00DD4835"/>
    <w:rsid w:val="00DD4CD7"/>
    <w:rsid w:val="00DD52CD"/>
    <w:rsid w:val="00DD5B3E"/>
    <w:rsid w:val="00DD695A"/>
    <w:rsid w:val="00DD6B8E"/>
    <w:rsid w:val="00DD741C"/>
    <w:rsid w:val="00DD7DBD"/>
    <w:rsid w:val="00DE0DE8"/>
    <w:rsid w:val="00DE1034"/>
    <w:rsid w:val="00DE1712"/>
    <w:rsid w:val="00DE235B"/>
    <w:rsid w:val="00DE2DBA"/>
    <w:rsid w:val="00DE31DE"/>
    <w:rsid w:val="00DE32AA"/>
    <w:rsid w:val="00DE3A7C"/>
    <w:rsid w:val="00DE4626"/>
    <w:rsid w:val="00DE4D6B"/>
    <w:rsid w:val="00DE5C9E"/>
    <w:rsid w:val="00DE5CDC"/>
    <w:rsid w:val="00DE5F00"/>
    <w:rsid w:val="00DE699A"/>
    <w:rsid w:val="00DE73AC"/>
    <w:rsid w:val="00DE79FA"/>
    <w:rsid w:val="00DE7BA2"/>
    <w:rsid w:val="00DE7E3A"/>
    <w:rsid w:val="00DF09A8"/>
    <w:rsid w:val="00DF16FA"/>
    <w:rsid w:val="00DF3081"/>
    <w:rsid w:val="00DF33CE"/>
    <w:rsid w:val="00DF3687"/>
    <w:rsid w:val="00DF3C49"/>
    <w:rsid w:val="00DF42E3"/>
    <w:rsid w:val="00DF534A"/>
    <w:rsid w:val="00DF544B"/>
    <w:rsid w:val="00DF5663"/>
    <w:rsid w:val="00DF6458"/>
    <w:rsid w:val="00DF6745"/>
    <w:rsid w:val="00DF6AEA"/>
    <w:rsid w:val="00DF6DAB"/>
    <w:rsid w:val="00DF6DE3"/>
    <w:rsid w:val="00DF704C"/>
    <w:rsid w:val="00DF70CA"/>
    <w:rsid w:val="00DF72EB"/>
    <w:rsid w:val="00DF7DE8"/>
    <w:rsid w:val="00E000D2"/>
    <w:rsid w:val="00E00674"/>
    <w:rsid w:val="00E0076E"/>
    <w:rsid w:val="00E01E00"/>
    <w:rsid w:val="00E01E22"/>
    <w:rsid w:val="00E020BB"/>
    <w:rsid w:val="00E02C5C"/>
    <w:rsid w:val="00E02D26"/>
    <w:rsid w:val="00E03491"/>
    <w:rsid w:val="00E0368F"/>
    <w:rsid w:val="00E03FCD"/>
    <w:rsid w:val="00E04820"/>
    <w:rsid w:val="00E04A16"/>
    <w:rsid w:val="00E04A1B"/>
    <w:rsid w:val="00E0593A"/>
    <w:rsid w:val="00E066FB"/>
    <w:rsid w:val="00E06E3D"/>
    <w:rsid w:val="00E06F87"/>
    <w:rsid w:val="00E07334"/>
    <w:rsid w:val="00E07D89"/>
    <w:rsid w:val="00E107CF"/>
    <w:rsid w:val="00E10E44"/>
    <w:rsid w:val="00E11027"/>
    <w:rsid w:val="00E12DD2"/>
    <w:rsid w:val="00E1407C"/>
    <w:rsid w:val="00E141F0"/>
    <w:rsid w:val="00E14990"/>
    <w:rsid w:val="00E14A2A"/>
    <w:rsid w:val="00E163E9"/>
    <w:rsid w:val="00E16571"/>
    <w:rsid w:val="00E16891"/>
    <w:rsid w:val="00E16BA9"/>
    <w:rsid w:val="00E17197"/>
    <w:rsid w:val="00E179FC"/>
    <w:rsid w:val="00E17A1E"/>
    <w:rsid w:val="00E17C2A"/>
    <w:rsid w:val="00E20392"/>
    <w:rsid w:val="00E203C5"/>
    <w:rsid w:val="00E20DFA"/>
    <w:rsid w:val="00E216E6"/>
    <w:rsid w:val="00E21BBE"/>
    <w:rsid w:val="00E21C90"/>
    <w:rsid w:val="00E22CD3"/>
    <w:rsid w:val="00E23030"/>
    <w:rsid w:val="00E23353"/>
    <w:rsid w:val="00E237F2"/>
    <w:rsid w:val="00E23B92"/>
    <w:rsid w:val="00E23C48"/>
    <w:rsid w:val="00E245B0"/>
    <w:rsid w:val="00E254DE"/>
    <w:rsid w:val="00E25C26"/>
    <w:rsid w:val="00E26302"/>
    <w:rsid w:val="00E2774A"/>
    <w:rsid w:val="00E3011A"/>
    <w:rsid w:val="00E30345"/>
    <w:rsid w:val="00E30660"/>
    <w:rsid w:val="00E3112C"/>
    <w:rsid w:val="00E31A66"/>
    <w:rsid w:val="00E31B1A"/>
    <w:rsid w:val="00E31F18"/>
    <w:rsid w:val="00E31F5D"/>
    <w:rsid w:val="00E321D3"/>
    <w:rsid w:val="00E324AC"/>
    <w:rsid w:val="00E32E8D"/>
    <w:rsid w:val="00E32FBE"/>
    <w:rsid w:val="00E3473C"/>
    <w:rsid w:val="00E34B44"/>
    <w:rsid w:val="00E3559C"/>
    <w:rsid w:val="00E35783"/>
    <w:rsid w:val="00E35F8F"/>
    <w:rsid w:val="00E36F4B"/>
    <w:rsid w:val="00E37D04"/>
    <w:rsid w:val="00E37D36"/>
    <w:rsid w:val="00E40101"/>
    <w:rsid w:val="00E401D8"/>
    <w:rsid w:val="00E40327"/>
    <w:rsid w:val="00E40B7B"/>
    <w:rsid w:val="00E412BC"/>
    <w:rsid w:val="00E41951"/>
    <w:rsid w:val="00E42382"/>
    <w:rsid w:val="00E424D8"/>
    <w:rsid w:val="00E4347A"/>
    <w:rsid w:val="00E4372F"/>
    <w:rsid w:val="00E43E0B"/>
    <w:rsid w:val="00E44028"/>
    <w:rsid w:val="00E45216"/>
    <w:rsid w:val="00E46244"/>
    <w:rsid w:val="00E46F61"/>
    <w:rsid w:val="00E470F3"/>
    <w:rsid w:val="00E47DCF"/>
    <w:rsid w:val="00E5172C"/>
    <w:rsid w:val="00E524C7"/>
    <w:rsid w:val="00E52BE1"/>
    <w:rsid w:val="00E5391A"/>
    <w:rsid w:val="00E5448A"/>
    <w:rsid w:val="00E54601"/>
    <w:rsid w:val="00E548E4"/>
    <w:rsid w:val="00E561AE"/>
    <w:rsid w:val="00E56451"/>
    <w:rsid w:val="00E564DA"/>
    <w:rsid w:val="00E5652F"/>
    <w:rsid w:val="00E56581"/>
    <w:rsid w:val="00E565EC"/>
    <w:rsid w:val="00E5710C"/>
    <w:rsid w:val="00E57655"/>
    <w:rsid w:val="00E5789E"/>
    <w:rsid w:val="00E60DBE"/>
    <w:rsid w:val="00E60FF5"/>
    <w:rsid w:val="00E6142C"/>
    <w:rsid w:val="00E619AD"/>
    <w:rsid w:val="00E61F0C"/>
    <w:rsid w:val="00E62373"/>
    <w:rsid w:val="00E6372E"/>
    <w:rsid w:val="00E6390F"/>
    <w:rsid w:val="00E63F04"/>
    <w:rsid w:val="00E66222"/>
    <w:rsid w:val="00E6635A"/>
    <w:rsid w:val="00E666F9"/>
    <w:rsid w:val="00E669B8"/>
    <w:rsid w:val="00E6775E"/>
    <w:rsid w:val="00E678B7"/>
    <w:rsid w:val="00E711CF"/>
    <w:rsid w:val="00E71684"/>
    <w:rsid w:val="00E71BCB"/>
    <w:rsid w:val="00E720EC"/>
    <w:rsid w:val="00E732E1"/>
    <w:rsid w:val="00E735C1"/>
    <w:rsid w:val="00E75E2F"/>
    <w:rsid w:val="00E7672B"/>
    <w:rsid w:val="00E767A0"/>
    <w:rsid w:val="00E774B3"/>
    <w:rsid w:val="00E77F8B"/>
    <w:rsid w:val="00E80A19"/>
    <w:rsid w:val="00E80B37"/>
    <w:rsid w:val="00E810E3"/>
    <w:rsid w:val="00E81170"/>
    <w:rsid w:val="00E815DE"/>
    <w:rsid w:val="00E8325A"/>
    <w:rsid w:val="00E83F32"/>
    <w:rsid w:val="00E84862"/>
    <w:rsid w:val="00E8532B"/>
    <w:rsid w:val="00E86231"/>
    <w:rsid w:val="00E86F72"/>
    <w:rsid w:val="00E86F73"/>
    <w:rsid w:val="00E90A30"/>
    <w:rsid w:val="00E9133A"/>
    <w:rsid w:val="00E913D1"/>
    <w:rsid w:val="00E91468"/>
    <w:rsid w:val="00E916BF"/>
    <w:rsid w:val="00E919B8"/>
    <w:rsid w:val="00E92A54"/>
    <w:rsid w:val="00E92B1A"/>
    <w:rsid w:val="00E92D81"/>
    <w:rsid w:val="00E92F9A"/>
    <w:rsid w:val="00E93D62"/>
    <w:rsid w:val="00E93DF9"/>
    <w:rsid w:val="00E94017"/>
    <w:rsid w:val="00E942C3"/>
    <w:rsid w:val="00E94439"/>
    <w:rsid w:val="00E948D3"/>
    <w:rsid w:val="00E94C1E"/>
    <w:rsid w:val="00E9595B"/>
    <w:rsid w:val="00E95C0D"/>
    <w:rsid w:val="00E96AFA"/>
    <w:rsid w:val="00E97E24"/>
    <w:rsid w:val="00EA19EE"/>
    <w:rsid w:val="00EA1AAD"/>
    <w:rsid w:val="00EA20C7"/>
    <w:rsid w:val="00EA21B7"/>
    <w:rsid w:val="00EA2377"/>
    <w:rsid w:val="00EA265A"/>
    <w:rsid w:val="00EA2F74"/>
    <w:rsid w:val="00EA312B"/>
    <w:rsid w:val="00EA350F"/>
    <w:rsid w:val="00EA3639"/>
    <w:rsid w:val="00EA3738"/>
    <w:rsid w:val="00EA3775"/>
    <w:rsid w:val="00EA3990"/>
    <w:rsid w:val="00EA3C95"/>
    <w:rsid w:val="00EA3D2D"/>
    <w:rsid w:val="00EA3EDE"/>
    <w:rsid w:val="00EA4D22"/>
    <w:rsid w:val="00EA5611"/>
    <w:rsid w:val="00EA5A4B"/>
    <w:rsid w:val="00EA62EA"/>
    <w:rsid w:val="00EA64D9"/>
    <w:rsid w:val="00EA7FBE"/>
    <w:rsid w:val="00EB03F7"/>
    <w:rsid w:val="00EB0654"/>
    <w:rsid w:val="00EB0F10"/>
    <w:rsid w:val="00EB2CD9"/>
    <w:rsid w:val="00EB2F18"/>
    <w:rsid w:val="00EB31B9"/>
    <w:rsid w:val="00EB3522"/>
    <w:rsid w:val="00EB3ABE"/>
    <w:rsid w:val="00EB3D24"/>
    <w:rsid w:val="00EB40B9"/>
    <w:rsid w:val="00EB439E"/>
    <w:rsid w:val="00EB5E3B"/>
    <w:rsid w:val="00EB633A"/>
    <w:rsid w:val="00EB65DD"/>
    <w:rsid w:val="00EB7C48"/>
    <w:rsid w:val="00EB7DFD"/>
    <w:rsid w:val="00EC05F9"/>
    <w:rsid w:val="00EC0625"/>
    <w:rsid w:val="00EC0A75"/>
    <w:rsid w:val="00EC1929"/>
    <w:rsid w:val="00EC19B6"/>
    <w:rsid w:val="00EC1C1B"/>
    <w:rsid w:val="00EC52FD"/>
    <w:rsid w:val="00EC5482"/>
    <w:rsid w:val="00EC5513"/>
    <w:rsid w:val="00EC5691"/>
    <w:rsid w:val="00EC66F9"/>
    <w:rsid w:val="00EC7233"/>
    <w:rsid w:val="00EC7778"/>
    <w:rsid w:val="00ED235B"/>
    <w:rsid w:val="00ED32F2"/>
    <w:rsid w:val="00ED34A2"/>
    <w:rsid w:val="00ED3D84"/>
    <w:rsid w:val="00ED3F74"/>
    <w:rsid w:val="00ED4424"/>
    <w:rsid w:val="00ED4BC8"/>
    <w:rsid w:val="00ED52B5"/>
    <w:rsid w:val="00ED5A93"/>
    <w:rsid w:val="00ED5BBC"/>
    <w:rsid w:val="00ED605E"/>
    <w:rsid w:val="00ED70A4"/>
    <w:rsid w:val="00ED7504"/>
    <w:rsid w:val="00ED782E"/>
    <w:rsid w:val="00ED7F79"/>
    <w:rsid w:val="00EE11C8"/>
    <w:rsid w:val="00EE2AE3"/>
    <w:rsid w:val="00EE2CD1"/>
    <w:rsid w:val="00EE2E70"/>
    <w:rsid w:val="00EE3016"/>
    <w:rsid w:val="00EE435F"/>
    <w:rsid w:val="00EE4792"/>
    <w:rsid w:val="00EE4C79"/>
    <w:rsid w:val="00EE5CBC"/>
    <w:rsid w:val="00EE610C"/>
    <w:rsid w:val="00EE67C5"/>
    <w:rsid w:val="00EE71F4"/>
    <w:rsid w:val="00EE7237"/>
    <w:rsid w:val="00EE77CD"/>
    <w:rsid w:val="00EE79C5"/>
    <w:rsid w:val="00EE7E5F"/>
    <w:rsid w:val="00EF0080"/>
    <w:rsid w:val="00EF0748"/>
    <w:rsid w:val="00EF0AA1"/>
    <w:rsid w:val="00EF0F7B"/>
    <w:rsid w:val="00EF11AE"/>
    <w:rsid w:val="00EF2094"/>
    <w:rsid w:val="00EF25E5"/>
    <w:rsid w:val="00EF2B0E"/>
    <w:rsid w:val="00EF2D55"/>
    <w:rsid w:val="00EF2EC1"/>
    <w:rsid w:val="00EF4387"/>
    <w:rsid w:val="00EF61A2"/>
    <w:rsid w:val="00EF6DF6"/>
    <w:rsid w:val="00EF705B"/>
    <w:rsid w:val="00EF7E25"/>
    <w:rsid w:val="00F000B7"/>
    <w:rsid w:val="00F003CA"/>
    <w:rsid w:val="00F0082A"/>
    <w:rsid w:val="00F0087A"/>
    <w:rsid w:val="00F01341"/>
    <w:rsid w:val="00F01A14"/>
    <w:rsid w:val="00F01A5D"/>
    <w:rsid w:val="00F01EE8"/>
    <w:rsid w:val="00F0246F"/>
    <w:rsid w:val="00F024FE"/>
    <w:rsid w:val="00F03F5F"/>
    <w:rsid w:val="00F0459C"/>
    <w:rsid w:val="00F04E88"/>
    <w:rsid w:val="00F04F18"/>
    <w:rsid w:val="00F0603E"/>
    <w:rsid w:val="00F066B1"/>
    <w:rsid w:val="00F06D6C"/>
    <w:rsid w:val="00F075D9"/>
    <w:rsid w:val="00F10AE0"/>
    <w:rsid w:val="00F121BC"/>
    <w:rsid w:val="00F1315F"/>
    <w:rsid w:val="00F133B7"/>
    <w:rsid w:val="00F13BAA"/>
    <w:rsid w:val="00F14003"/>
    <w:rsid w:val="00F14F78"/>
    <w:rsid w:val="00F166A2"/>
    <w:rsid w:val="00F167E0"/>
    <w:rsid w:val="00F16A3D"/>
    <w:rsid w:val="00F16E2C"/>
    <w:rsid w:val="00F17B8B"/>
    <w:rsid w:val="00F2082E"/>
    <w:rsid w:val="00F208AA"/>
    <w:rsid w:val="00F20D0A"/>
    <w:rsid w:val="00F2138C"/>
    <w:rsid w:val="00F21B72"/>
    <w:rsid w:val="00F21F48"/>
    <w:rsid w:val="00F221CE"/>
    <w:rsid w:val="00F22520"/>
    <w:rsid w:val="00F22B7B"/>
    <w:rsid w:val="00F23137"/>
    <w:rsid w:val="00F232F6"/>
    <w:rsid w:val="00F24D09"/>
    <w:rsid w:val="00F2626A"/>
    <w:rsid w:val="00F262E1"/>
    <w:rsid w:val="00F26EB0"/>
    <w:rsid w:val="00F27485"/>
    <w:rsid w:val="00F2762C"/>
    <w:rsid w:val="00F27A20"/>
    <w:rsid w:val="00F30B5D"/>
    <w:rsid w:val="00F3162B"/>
    <w:rsid w:val="00F3205C"/>
    <w:rsid w:val="00F32DA0"/>
    <w:rsid w:val="00F33864"/>
    <w:rsid w:val="00F338E3"/>
    <w:rsid w:val="00F34472"/>
    <w:rsid w:val="00F349FE"/>
    <w:rsid w:val="00F34B30"/>
    <w:rsid w:val="00F34E10"/>
    <w:rsid w:val="00F353C5"/>
    <w:rsid w:val="00F3576C"/>
    <w:rsid w:val="00F3627F"/>
    <w:rsid w:val="00F36425"/>
    <w:rsid w:val="00F36426"/>
    <w:rsid w:val="00F3685C"/>
    <w:rsid w:val="00F36974"/>
    <w:rsid w:val="00F36D15"/>
    <w:rsid w:val="00F37D86"/>
    <w:rsid w:val="00F40095"/>
    <w:rsid w:val="00F4029A"/>
    <w:rsid w:val="00F4041E"/>
    <w:rsid w:val="00F40B55"/>
    <w:rsid w:val="00F40E28"/>
    <w:rsid w:val="00F415BB"/>
    <w:rsid w:val="00F42CF1"/>
    <w:rsid w:val="00F42F3D"/>
    <w:rsid w:val="00F4400F"/>
    <w:rsid w:val="00F44016"/>
    <w:rsid w:val="00F44F1A"/>
    <w:rsid w:val="00F45137"/>
    <w:rsid w:val="00F45CD9"/>
    <w:rsid w:val="00F46336"/>
    <w:rsid w:val="00F466B6"/>
    <w:rsid w:val="00F474EC"/>
    <w:rsid w:val="00F47776"/>
    <w:rsid w:val="00F47FAD"/>
    <w:rsid w:val="00F50670"/>
    <w:rsid w:val="00F50E96"/>
    <w:rsid w:val="00F51703"/>
    <w:rsid w:val="00F518E5"/>
    <w:rsid w:val="00F53FCE"/>
    <w:rsid w:val="00F5490A"/>
    <w:rsid w:val="00F54E81"/>
    <w:rsid w:val="00F551B2"/>
    <w:rsid w:val="00F55444"/>
    <w:rsid w:val="00F55B2A"/>
    <w:rsid w:val="00F55D96"/>
    <w:rsid w:val="00F56782"/>
    <w:rsid w:val="00F573A4"/>
    <w:rsid w:val="00F5749B"/>
    <w:rsid w:val="00F57836"/>
    <w:rsid w:val="00F57CC6"/>
    <w:rsid w:val="00F57D8D"/>
    <w:rsid w:val="00F60800"/>
    <w:rsid w:val="00F610AD"/>
    <w:rsid w:val="00F617FE"/>
    <w:rsid w:val="00F61F62"/>
    <w:rsid w:val="00F62658"/>
    <w:rsid w:val="00F628D7"/>
    <w:rsid w:val="00F62E59"/>
    <w:rsid w:val="00F63407"/>
    <w:rsid w:val="00F63456"/>
    <w:rsid w:val="00F63995"/>
    <w:rsid w:val="00F6412E"/>
    <w:rsid w:val="00F643AD"/>
    <w:rsid w:val="00F64E8C"/>
    <w:rsid w:val="00F64F5A"/>
    <w:rsid w:val="00F65865"/>
    <w:rsid w:val="00F65DE9"/>
    <w:rsid w:val="00F6618C"/>
    <w:rsid w:val="00F66427"/>
    <w:rsid w:val="00F673C4"/>
    <w:rsid w:val="00F67A54"/>
    <w:rsid w:val="00F67F87"/>
    <w:rsid w:val="00F70544"/>
    <w:rsid w:val="00F71391"/>
    <w:rsid w:val="00F71A45"/>
    <w:rsid w:val="00F723D0"/>
    <w:rsid w:val="00F73D57"/>
    <w:rsid w:val="00F73DAA"/>
    <w:rsid w:val="00F73FCD"/>
    <w:rsid w:val="00F74218"/>
    <w:rsid w:val="00F74669"/>
    <w:rsid w:val="00F754C1"/>
    <w:rsid w:val="00F75DCE"/>
    <w:rsid w:val="00F80F2B"/>
    <w:rsid w:val="00F812B3"/>
    <w:rsid w:val="00F816FF"/>
    <w:rsid w:val="00F81ADB"/>
    <w:rsid w:val="00F81DBA"/>
    <w:rsid w:val="00F81FD4"/>
    <w:rsid w:val="00F835A1"/>
    <w:rsid w:val="00F836E1"/>
    <w:rsid w:val="00F8375F"/>
    <w:rsid w:val="00F84598"/>
    <w:rsid w:val="00F84A70"/>
    <w:rsid w:val="00F85069"/>
    <w:rsid w:val="00F855AA"/>
    <w:rsid w:val="00F85A43"/>
    <w:rsid w:val="00F85B36"/>
    <w:rsid w:val="00F85CEB"/>
    <w:rsid w:val="00F85F9B"/>
    <w:rsid w:val="00F874D8"/>
    <w:rsid w:val="00F87BD5"/>
    <w:rsid w:val="00F87C6A"/>
    <w:rsid w:val="00F90F00"/>
    <w:rsid w:val="00F921BC"/>
    <w:rsid w:val="00F9259E"/>
    <w:rsid w:val="00F92715"/>
    <w:rsid w:val="00F935C8"/>
    <w:rsid w:val="00F93B9A"/>
    <w:rsid w:val="00F940A4"/>
    <w:rsid w:val="00F9435D"/>
    <w:rsid w:val="00F9474C"/>
    <w:rsid w:val="00F9475B"/>
    <w:rsid w:val="00F94D78"/>
    <w:rsid w:val="00F950A0"/>
    <w:rsid w:val="00F97210"/>
    <w:rsid w:val="00F973CE"/>
    <w:rsid w:val="00FA0224"/>
    <w:rsid w:val="00FA03BD"/>
    <w:rsid w:val="00FA0C99"/>
    <w:rsid w:val="00FA0CC2"/>
    <w:rsid w:val="00FA1ADA"/>
    <w:rsid w:val="00FA1F6D"/>
    <w:rsid w:val="00FA2336"/>
    <w:rsid w:val="00FA292F"/>
    <w:rsid w:val="00FA33B9"/>
    <w:rsid w:val="00FA3705"/>
    <w:rsid w:val="00FA42A2"/>
    <w:rsid w:val="00FA4459"/>
    <w:rsid w:val="00FA4FCF"/>
    <w:rsid w:val="00FA5919"/>
    <w:rsid w:val="00FA5FE1"/>
    <w:rsid w:val="00FA6578"/>
    <w:rsid w:val="00FA6957"/>
    <w:rsid w:val="00FA6B99"/>
    <w:rsid w:val="00FA711C"/>
    <w:rsid w:val="00FA721E"/>
    <w:rsid w:val="00FA79EB"/>
    <w:rsid w:val="00FA7A44"/>
    <w:rsid w:val="00FB015A"/>
    <w:rsid w:val="00FB01D6"/>
    <w:rsid w:val="00FB08C4"/>
    <w:rsid w:val="00FB0F5B"/>
    <w:rsid w:val="00FB18EA"/>
    <w:rsid w:val="00FB196B"/>
    <w:rsid w:val="00FB3DE4"/>
    <w:rsid w:val="00FB4433"/>
    <w:rsid w:val="00FB54B6"/>
    <w:rsid w:val="00FB61E2"/>
    <w:rsid w:val="00FB666A"/>
    <w:rsid w:val="00FB720B"/>
    <w:rsid w:val="00FB73CE"/>
    <w:rsid w:val="00FB7A8E"/>
    <w:rsid w:val="00FB7C56"/>
    <w:rsid w:val="00FC028E"/>
    <w:rsid w:val="00FC0600"/>
    <w:rsid w:val="00FC1080"/>
    <w:rsid w:val="00FC145E"/>
    <w:rsid w:val="00FC1857"/>
    <w:rsid w:val="00FC19AA"/>
    <w:rsid w:val="00FC2051"/>
    <w:rsid w:val="00FC23DC"/>
    <w:rsid w:val="00FC2B67"/>
    <w:rsid w:val="00FC2B90"/>
    <w:rsid w:val="00FC2BBE"/>
    <w:rsid w:val="00FC323D"/>
    <w:rsid w:val="00FC3F2A"/>
    <w:rsid w:val="00FC3F47"/>
    <w:rsid w:val="00FC43F2"/>
    <w:rsid w:val="00FC4D53"/>
    <w:rsid w:val="00FC5D60"/>
    <w:rsid w:val="00FC609D"/>
    <w:rsid w:val="00FC6979"/>
    <w:rsid w:val="00FC7D4E"/>
    <w:rsid w:val="00FD0168"/>
    <w:rsid w:val="00FD1E24"/>
    <w:rsid w:val="00FD217F"/>
    <w:rsid w:val="00FD2615"/>
    <w:rsid w:val="00FD2A04"/>
    <w:rsid w:val="00FD2AE0"/>
    <w:rsid w:val="00FD2CE5"/>
    <w:rsid w:val="00FD2FB5"/>
    <w:rsid w:val="00FD4AC9"/>
    <w:rsid w:val="00FD4E84"/>
    <w:rsid w:val="00FD514E"/>
    <w:rsid w:val="00FD5BBE"/>
    <w:rsid w:val="00FD64F1"/>
    <w:rsid w:val="00FD6A86"/>
    <w:rsid w:val="00FD6F08"/>
    <w:rsid w:val="00FD79A5"/>
    <w:rsid w:val="00FE0561"/>
    <w:rsid w:val="00FE060B"/>
    <w:rsid w:val="00FE087E"/>
    <w:rsid w:val="00FE08CF"/>
    <w:rsid w:val="00FE1527"/>
    <w:rsid w:val="00FE1703"/>
    <w:rsid w:val="00FE1E49"/>
    <w:rsid w:val="00FE392E"/>
    <w:rsid w:val="00FE3BC7"/>
    <w:rsid w:val="00FE3D5A"/>
    <w:rsid w:val="00FE50F0"/>
    <w:rsid w:val="00FE556C"/>
    <w:rsid w:val="00FE7707"/>
    <w:rsid w:val="00FF09CF"/>
    <w:rsid w:val="00FF0D1B"/>
    <w:rsid w:val="00FF0FD2"/>
    <w:rsid w:val="00FF1AAE"/>
    <w:rsid w:val="00FF1EBE"/>
    <w:rsid w:val="00FF222E"/>
    <w:rsid w:val="00FF2882"/>
    <w:rsid w:val="00FF2B22"/>
    <w:rsid w:val="00FF2CFE"/>
    <w:rsid w:val="00FF2F4E"/>
    <w:rsid w:val="00FF32D9"/>
    <w:rsid w:val="00FF3973"/>
    <w:rsid w:val="00FF42B2"/>
    <w:rsid w:val="00FF5AED"/>
    <w:rsid w:val="00FF5E5F"/>
    <w:rsid w:val="00FF6484"/>
    <w:rsid w:val="00FF695B"/>
    <w:rsid w:val="00FF7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2D87C4E"/>
  <w15:docId w15:val="{7F8F11E5-22C6-464A-B887-417873EA9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679A7"/>
  </w:style>
  <w:style w:type="paragraph" w:styleId="Nagwek1">
    <w:name w:val="heading 1"/>
    <w:basedOn w:val="Normalny"/>
    <w:next w:val="Normalny"/>
    <w:link w:val="Nagwek1Znak"/>
    <w:uiPriority w:val="9"/>
    <w:qFormat/>
    <w:rsid w:val="00545AD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7195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C46061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46061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597E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7E0F"/>
  </w:style>
  <w:style w:type="paragraph" w:styleId="Stopka">
    <w:name w:val="footer"/>
    <w:basedOn w:val="Normalny"/>
    <w:link w:val="StopkaZnak"/>
    <w:uiPriority w:val="99"/>
    <w:unhideWhenUsed/>
    <w:rsid w:val="00597E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7E0F"/>
  </w:style>
  <w:style w:type="paragraph" w:styleId="Tekstdymka">
    <w:name w:val="Balloon Text"/>
    <w:basedOn w:val="Normalny"/>
    <w:link w:val="TekstdymkaZnak"/>
    <w:uiPriority w:val="99"/>
    <w:semiHidden/>
    <w:unhideWhenUsed/>
    <w:rsid w:val="00597E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7E0F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B7FF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B7FF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B7FFB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24BC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24BC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924BC9"/>
    <w:rPr>
      <w:vertAlign w:val="superscript"/>
    </w:rPr>
  </w:style>
  <w:style w:type="table" w:styleId="Tabela-Siatka">
    <w:name w:val="Table Grid"/>
    <w:basedOn w:val="Standardowy"/>
    <w:uiPriority w:val="59"/>
    <w:rsid w:val="008F74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punktowana2">
    <w:name w:val="List Bullet 2"/>
    <w:basedOn w:val="Normalny"/>
    <w:rsid w:val="00515B8F"/>
    <w:pPr>
      <w:suppressAutoHyphens/>
      <w:spacing w:after="0" w:line="240" w:lineRule="auto"/>
      <w:ind w:left="566" w:hanging="283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customStyle="1" w:styleId="Normalny1">
    <w:name w:val="Normalny1"/>
    <w:basedOn w:val="Normalny"/>
    <w:rsid w:val="00515B8F"/>
    <w:pPr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character" w:customStyle="1" w:styleId="WW8Num1zfalse">
    <w:name w:val="WW8Num1zfalse"/>
    <w:rsid w:val="00E17C2A"/>
  </w:style>
  <w:style w:type="character" w:customStyle="1" w:styleId="Nagwek3Znak">
    <w:name w:val="Nagłówek 3 Znak"/>
    <w:basedOn w:val="Domylnaczcionkaakapitu"/>
    <w:link w:val="Nagwek3"/>
    <w:uiPriority w:val="9"/>
    <w:semiHidden/>
    <w:rsid w:val="0057195E"/>
    <w:rPr>
      <w:rFonts w:asciiTheme="majorHAnsi" w:eastAsiaTheme="majorEastAsia" w:hAnsiTheme="majorHAnsi" w:cstheme="majorBidi"/>
      <w:b/>
      <w:bCs/>
      <w:color w:val="4F81BD" w:themeColor="accent1"/>
    </w:rPr>
  </w:style>
  <w:style w:type="table" w:customStyle="1" w:styleId="Tabela-Siatka1">
    <w:name w:val="Tabela - Siatka1"/>
    <w:basedOn w:val="Standardowy"/>
    <w:next w:val="Tabela-Siatka"/>
    <w:uiPriority w:val="59"/>
    <w:rsid w:val="001073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1073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616F1A"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D57E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D57E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D57E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D57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D57E8"/>
    <w:rPr>
      <w:b/>
      <w:bCs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545AD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Tabela-Siatka21">
    <w:name w:val="Tabela - Siatka21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2">
    <w:name w:val="Tabela - Siatka22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3">
    <w:name w:val="Tabela - Siatka23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1C10B4"/>
    <w:pPr>
      <w:suppressAutoHyphens/>
      <w:autoSpaceDN w:val="0"/>
      <w:textAlignment w:val="baseline"/>
    </w:pPr>
    <w:rPr>
      <w:rFonts w:ascii="Times New Roman" w:eastAsia="SimSun" w:hAnsi="Times New Roman" w:cs="Mangal"/>
      <w:color w:val="00000A"/>
      <w:kern w:val="3"/>
      <w:szCs w:val="24"/>
      <w:lang w:eastAsia="zh-CN" w:bidi="hi-IN"/>
    </w:rPr>
  </w:style>
  <w:style w:type="character" w:styleId="Numerstrony">
    <w:name w:val="page number"/>
    <w:basedOn w:val="Domylnaczcionkaakapitu"/>
    <w:rsid w:val="001C10B4"/>
  </w:style>
  <w:style w:type="character" w:styleId="Nierozpoznanawzmianka">
    <w:name w:val="Unresolved Mention"/>
    <w:basedOn w:val="Domylnaczcionkaakapitu"/>
    <w:uiPriority w:val="99"/>
    <w:semiHidden/>
    <w:unhideWhenUsed/>
    <w:rsid w:val="007E13D9"/>
    <w:rPr>
      <w:color w:val="605E5C"/>
      <w:shd w:val="clear" w:color="auto" w:fill="E1DFDD"/>
    </w:rPr>
  </w:style>
  <w:style w:type="numbering" w:customStyle="1" w:styleId="WWNum67">
    <w:name w:val="WWNum67"/>
    <w:basedOn w:val="Bezlisty"/>
    <w:rsid w:val="00477E7E"/>
    <w:pPr>
      <w:numPr>
        <w:numId w:val="43"/>
      </w:numPr>
    </w:pPr>
  </w:style>
  <w:style w:type="numbering" w:customStyle="1" w:styleId="WWNum61">
    <w:name w:val="WWNum61"/>
    <w:basedOn w:val="Bezlisty"/>
    <w:rsid w:val="00477E7E"/>
    <w:pPr>
      <w:numPr>
        <w:numId w:val="44"/>
      </w:numPr>
    </w:pPr>
  </w:style>
  <w:style w:type="numbering" w:customStyle="1" w:styleId="WWNum63">
    <w:name w:val="WWNum63"/>
    <w:basedOn w:val="Bezlisty"/>
    <w:rsid w:val="00477E7E"/>
    <w:pPr>
      <w:numPr>
        <w:numId w:val="45"/>
      </w:numPr>
    </w:pPr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341ADC"/>
  </w:style>
  <w:style w:type="paragraph" w:customStyle="1" w:styleId="Akapitzlist1">
    <w:name w:val="Akapit z listą1"/>
    <w:basedOn w:val="Standard"/>
    <w:rsid w:val="001E1A49"/>
    <w:pPr>
      <w:spacing w:after="0"/>
      <w:ind w:left="720"/>
      <w:jc w:val="both"/>
    </w:pPr>
    <w:rPr>
      <w:rFonts w:ascii="Calibri" w:eastAsia="Calibri" w:hAnsi="Calibri" w:cs="Calibri"/>
      <w:color w:val="auto"/>
      <w:szCs w:val="22"/>
    </w:rPr>
  </w:style>
  <w:style w:type="character" w:customStyle="1" w:styleId="NagwekZnak1">
    <w:name w:val="Nagłówek Znak1"/>
    <w:uiPriority w:val="99"/>
    <w:rsid w:val="007F34B3"/>
    <w:rPr>
      <w:rFonts w:ascii="Calibri" w:eastAsia="Calibri" w:hAnsi="Calibri"/>
      <w:sz w:val="22"/>
      <w:szCs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738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75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8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7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1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7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12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9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36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115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9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52A923-A81F-4E74-B01D-C07A1E794D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3254</TotalTime>
  <Pages>4</Pages>
  <Words>1063</Words>
  <Characters>6061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Jacek Buksakowski</cp:lastModifiedBy>
  <cp:revision>110</cp:revision>
  <cp:lastPrinted>2024-03-25T09:52:00Z</cp:lastPrinted>
  <dcterms:created xsi:type="dcterms:W3CDTF">2020-04-27T20:49:00Z</dcterms:created>
  <dcterms:modified xsi:type="dcterms:W3CDTF">2026-01-26T07:01:00Z</dcterms:modified>
</cp:coreProperties>
</file>